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5C0C69" w14:textId="1B98649F" w:rsidR="007166CE" w:rsidRDefault="00DC07EC" w:rsidP="002F4A1F">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058DD1C" wp14:editId="64EC00D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155095E" w14:textId="77777777" w:rsidR="007166CE" w:rsidRDefault="007166CE" w:rsidP="002F4A1F">
      <w:pPr>
        <w:pStyle w:val="berschrift1"/>
      </w:pPr>
      <w:r>
        <w:br w:type="page"/>
      </w:r>
      <w:r>
        <w:lastRenderedPageBreak/>
        <w:t>Vorwort</w:t>
      </w:r>
    </w:p>
    <w:p w14:paraId="3654F9DF" w14:textId="77777777" w:rsidR="007166CE" w:rsidRDefault="007E1779" w:rsidP="002F4A1F">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502A59E" w14:textId="77777777" w:rsidR="007E1779" w:rsidRDefault="008D7463" w:rsidP="002F4A1F">
      <w:r>
        <w:t xml:space="preserve">Dieses Jahr hat uns allen eine Menge abverlangt – doch Gott hat uns hindurchgetragen. </w:t>
      </w:r>
    </w:p>
    <w:p w14:paraId="0198A041" w14:textId="77777777" w:rsidR="008D7463" w:rsidRDefault="008D7463" w:rsidP="002F4A1F">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74888D9" w14:textId="77777777" w:rsidR="007E1779" w:rsidRDefault="007E1779" w:rsidP="002F4A1F">
      <w:r>
        <w:t>Vielleicht hat aber auch der eine oder die andere Lust, mitzumachen und neue Bücher zu erstellen – sprecht mich einfach an.</w:t>
      </w:r>
    </w:p>
    <w:p w14:paraId="14B6BF42" w14:textId="77777777" w:rsidR="007166CE" w:rsidRDefault="007166CE" w:rsidP="002F4A1F">
      <w:r>
        <w:t>Euch allen wünsche ich Gottes reichen Segen und dass Ihr für Euch interessante Texte hier findet. Für Anregungen bin ich immer dankbar.</w:t>
      </w:r>
    </w:p>
    <w:p w14:paraId="41D3FE6C" w14:textId="77777777" w:rsidR="007166CE" w:rsidRDefault="007166CE" w:rsidP="002F4A1F">
      <w:r>
        <w:t>Gruß &amp; Segen,</w:t>
      </w:r>
    </w:p>
    <w:p w14:paraId="7CD45EF4" w14:textId="77777777" w:rsidR="007166CE" w:rsidRDefault="007166CE" w:rsidP="002F4A1F">
      <w:r>
        <w:t>Andreas</w:t>
      </w:r>
    </w:p>
    <w:p w14:paraId="7A4BC227" w14:textId="77777777" w:rsidR="0022039F" w:rsidRDefault="007166CE" w:rsidP="002F4A1F">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2AA4BD3" w14:textId="77777777" w:rsidR="002F4A1F" w:rsidRDefault="002F4A1F" w:rsidP="002F4A1F">
      <w:pPr>
        <w:pStyle w:val="berschrift1"/>
      </w:pPr>
      <w:r>
        <w:rPr>
          <w:rStyle w:val="screen-reader-text"/>
        </w:rPr>
        <w:t xml:space="preserve">Ach </w:t>
      </w:r>
      <w:proofErr w:type="spellStart"/>
      <w:r>
        <w:rPr>
          <w:rStyle w:val="screen-reader-text"/>
        </w:rPr>
        <w:t>Ewigs</w:t>
      </w:r>
      <w:proofErr w:type="spellEnd"/>
      <w:r>
        <w:rPr>
          <w:rStyle w:val="screen-reader-text"/>
        </w:rPr>
        <w:t xml:space="preserve"> Wort</w:t>
      </w:r>
      <w:r>
        <w:t xml:space="preserve"> </w:t>
      </w:r>
    </w:p>
    <w:p w14:paraId="2A2BAAAE" w14:textId="77777777" w:rsidR="002F4A1F" w:rsidRDefault="002F4A1F" w:rsidP="002F4A1F">
      <w:pPr>
        <w:pStyle w:val="StandardWeb"/>
      </w:pPr>
      <w:r>
        <w:t xml:space="preserve">Ach </w:t>
      </w:r>
      <w:proofErr w:type="spellStart"/>
      <w:r>
        <w:t>Ewigs</w:t>
      </w:r>
      <w:proofErr w:type="spellEnd"/>
      <w:r>
        <w:t xml:space="preserve"> Wort, wie bist so sehr</w:t>
      </w:r>
      <w:r>
        <w:br/>
        <w:t xml:space="preserve">Verborgen mir, dort oben </w:t>
      </w:r>
      <w:proofErr w:type="spellStart"/>
      <w:r>
        <w:t>fehr</w:t>
      </w:r>
      <w:proofErr w:type="spellEnd"/>
      <w:r>
        <w:br/>
        <w:t xml:space="preserve">Im </w:t>
      </w:r>
      <w:proofErr w:type="spellStart"/>
      <w:r>
        <w:t>Vätterlichen</w:t>
      </w:r>
      <w:proofErr w:type="spellEnd"/>
      <w:r>
        <w:t xml:space="preserve"> </w:t>
      </w:r>
      <w:proofErr w:type="spellStart"/>
      <w:r>
        <w:t>Hertzen</w:t>
      </w:r>
      <w:proofErr w:type="spellEnd"/>
      <w:r>
        <w:t>?</w:t>
      </w:r>
      <w:r>
        <w:br/>
        <w:t xml:space="preserve">Wer gibt dich </w:t>
      </w:r>
      <w:proofErr w:type="spellStart"/>
      <w:r>
        <w:t>auß</w:t>
      </w:r>
      <w:proofErr w:type="spellEnd"/>
      <w:r>
        <w:t xml:space="preserve"> der Ewigkeit</w:t>
      </w:r>
      <w:r>
        <w:br/>
        <w:t xml:space="preserve">Mir </w:t>
      </w:r>
      <w:proofErr w:type="spellStart"/>
      <w:r>
        <w:t>gantz</w:t>
      </w:r>
      <w:proofErr w:type="spellEnd"/>
      <w:r>
        <w:t xml:space="preserve"> </w:t>
      </w:r>
      <w:proofErr w:type="spellStart"/>
      <w:r>
        <w:t>vnd</w:t>
      </w:r>
      <w:proofErr w:type="spellEnd"/>
      <w:r>
        <w:t xml:space="preserve"> gar in dieser zeit?</w:t>
      </w:r>
      <w:r>
        <w:br/>
        <w:t xml:space="preserve">Nach dem ich wart mit </w:t>
      </w:r>
      <w:proofErr w:type="spellStart"/>
      <w:r>
        <w:t>schmertzen</w:t>
      </w:r>
      <w:proofErr w:type="spellEnd"/>
      <w:r>
        <w:t>.</w:t>
      </w:r>
    </w:p>
    <w:p w14:paraId="683FA48F" w14:textId="77777777" w:rsidR="002F4A1F" w:rsidRDefault="002F4A1F" w:rsidP="002F4A1F">
      <w:pPr>
        <w:pStyle w:val="StandardWeb"/>
      </w:pPr>
      <w:proofErr w:type="spellStart"/>
      <w:r>
        <w:t>Auff</w:t>
      </w:r>
      <w:proofErr w:type="spellEnd"/>
      <w:r>
        <w:t xml:space="preserve"> das du </w:t>
      </w:r>
      <w:proofErr w:type="spellStart"/>
      <w:r>
        <w:t>seyst</w:t>
      </w:r>
      <w:proofErr w:type="spellEnd"/>
      <w:r>
        <w:t xml:space="preserve"> mein Bruder </w:t>
      </w:r>
      <w:proofErr w:type="spellStart"/>
      <w:r>
        <w:t>trew</w:t>
      </w:r>
      <w:proofErr w:type="spellEnd"/>
      <w:r>
        <w:br/>
        <w:t xml:space="preserve">Durch ein </w:t>
      </w:r>
      <w:proofErr w:type="spellStart"/>
      <w:r>
        <w:t>gleichheit</w:t>
      </w:r>
      <w:proofErr w:type="spellEnd"/>
      <w:r>
        <w:t xml:space="preserve"> der Geburt </w:t>
      </w:r>
      <w:proofErr w:type="spellStart"/>
      <w:r>
        <w:t>new</w:t>
      </w:r>
      <w:proofErr w:type="spellEnd"/>
      <w:r>
        <w:br/>
        <w:t>Menschlicher Natur eben:</w:t>
      </w:r>
      <w:r>
        <w:br/>
      </w:r>
      <w:proofErr w:type="spellStart"/>
      <w:r>
        <w:t>Vnd</w:t>
      </w:r>
      <w:proofErr w:type="spellEnd"/>
      <w:r>
        <w:t xml:space="preserve"> ich dich </w:t>
      </w:r>
      <w:proofErr w:type="spellStart"/>
      <w:r>
        <w:t>küß</w:t>
      </w:r>
      <w:proofErr w:type="spellEnd"/>
      <w:r>
        <w:t>, ohn Mittel schlecht,</w:t>
      </w:r>
      <w:r>
        <w:br/>
        <w:t>Zur Einigung meins Geistes recht,</w:t>
      </w:r>
      <w:r>
        <w:br/>
        <w:t>Welch mir bringts Ewig Leben.</w:t>
      </w:r>
    </w:p>
    <w:p w14:paraId="6C98E97F" w14:textId="77777777" w:rsidR="002F4A1F" w:rsidRDefault="002F4A1F" w:rsidP="002F4A1F">
      <w:pPr>
        <w:pStyle w:val="StandardWeb"/>
      </w:pPr>
      <w:r>
        <w:t xml:space="preserve">O </w:t>
      </w:r>
      <w:proofErr w:type="spellStart"/>
      <w:r>
        <w:t>hilff</w:t>
      </w:r>
      <w:proofErr w:type="spellEnd"/>
      <w:r>
        <w:t>, das ich all ding verlaß,</w:t>
      </w:r>
      <w:r>
        <w:br/>
        <w:t xml:space="preserve">In dieser Welt nur desto </w:t>
      </w:r>
      <w:proofErr w:type="spellStart"/>
      <w:r>
        <w:t>baß</w:t>
      </w:r>
      <w:proofErr w:type="spellEnd"/>
      <w:r>
        <w:br/>
        <w:t>Dich ewig zu bewahren:</w:t>
      </w:r>
      <w:r>
        <w:br/>
        <w:t xml:space="preserve">Das du in mir </w:t>
      </w:r>
      <w:proofErr w:type="spellStart"/>
      <w:r>
        <w:t>vnd</w:t>
      </w:r>
      <w:proofErr w:type="spellEnd"/>
      <w:r>
        <w:t xml:space="preserve"> ich in dir</w:t>
      </w:r>
      <w:r>
        <w:br/>
        <w:t xml:space="preserve">Bleiben Einig, auch für </w:t>
      </w:r>
      <w:proofErr w:type="spellStart"/>
      <w:r>
        <w:t>vnd</w:t>
      </w:r>
      <w:proofErr w:type="spellEnd"/>
      <w:r>
        <w:t xml:space="preserve"> für</w:t>
      </w:r>
      <w:r>
        <w:br/>
        <w:t>Dich mir thust offenbaren.</w:t>
      </w:r>
    </w:p>
    <w:p w14:paraId="37AC6F48" w14:textId="77777777" w:rsidR="002F4A1F" w:rsidRDefault="002F4A1F" w:rsidP="002F4A1F">
      <w:pPr>
        <w:pStyle w:val="berschrift1"/>
      </w:pPr>
      <w:r>
        <w:rPr>
          <w:rStyle w:val="screen-reader-text"/>
        </w:rPr>
        <w:t>Es kommt ein Schiff geladen</w:t>
      </w:r>
      <w:r>
        <w:t xml:space="preserve"> </w:t>
      </w:r>
    </w:p>
    <w:p w14:paraId="6D35F5F2" w14:textId="77777777" w:rsidR="002F4A1F" w:rsidRDefault="002F4A1F" w:rsidP="002F4A1F">
      <w:pPr>
        <w:pStyle w:val="StandardWeb"/>
      </w:pPr>
      <w:r>
        <w:t>Es kommt ein Schiff geladen</w:t>
      </w:r>
      <w:r>
        <w:br/>
        <w:t xml:space="preserve">Bis an </w:t>
      </w:r>
      <w:proofErr w:type="spellStart"/>
      <w:r>
        <w:t>sein’n</w:t>
      </w:r>
      <w:proofErr w:type="spellEnd"/>
      <w:r>
        <w:t xml:space="preserve"> höchsten Bord;</w:t>
      </w:r>
      <w:r>
        <w:br/>
        <w:t xml:space="preserve">Es trägt </w:t>
      </w:r>
      <w:proofErr w:type="spellStart"/>
      <w:r>
        <w:t>Gott’s</w:t>
      </w:r>
      <w:proofErr w:type="spellEnd"/>
      <w:r>
        <w:t xml:space="preserve"> Sohn </w:t>
      </w:r>
      <w:proofErr w:type="spellStart"/>
      <w:r>
        <w:t>voll’r</w:t>
      </w:r>
      <w:proofErr w:type="spellEnd"/>
      <w:r>
        <w:t xml:space="preserve"> Gnaden,</w:t>
      </w:r>
      <w:r>
        <w:br/>
        <w:t xml:space="preserve">Des Vaters </w:t>
      </w:r>
      <w:proofErr w:type="spellStart"/>
      <w:r>
        <w:t>ewigs</w:t>
      </w:r>
      <w:proofErr w:type="spellEnd"/>
      <w:r>
        <w:t xml:space="preserve"> Wort.</w:t>
      </w:r>
    </w:p>
    <w:p w14:paraId="4A29281E" w14:textId="77777777" w:rsidR="002F4A1F" w:rsidRDefault="002F4A1F" w:rsidP="002F4A1F">
      <w:pPr>
        <w:pStyle w:val="StandardWeb"/>
      </w:pPr>
      <w:r>
        <w:t>Das Schiff geht still im Triebe,</w:t>
      </w:r>
      <w:r>
        <w:br/>
        <w:t>Es trägt ein‘ theure Last;</w:t>
      </w:r>
      <w:r>
        <w:br/>
        <w:t>Der Segel ist die Liebe,</w:t>
      </w:r>
      <w:r>
        <w:br/>
        <w:t>Der heil’ge Geist der Mast.</w:t>
      </w:r>
    </w:p>
    <w:p w14:paraId="27F4F39F" w14:textId="77777777" w:rsidR="002F4A1F" w:rsidRDefault="002F4A1F" w:rsidP="002F4A1F">
      <w:pPr>
        <w:pStyle w:val="StandardWeb"/>
      </w:pPr>
      <w:r>
        <w:t xml:space="preserve">Der Anker </w:t>
      </w:r>
      <w:proofErr w:type="spellStart"/>
      <w:r>
        <w:t>haft’t</w:t>
      </w:r>
      <w:proofErr w:type="spellEnd"/>
      <w:r>
        <w:t xml:space="preserve"> auf Erden,</w:t>
      </w:r>
      <w:r>
        <w:br/>
        <w:t>Und das Schiff ist am Land;</w:t>
      </w:r>
      <w:r>
        <w:br/>
      </w:r>
      <w:proofErr w:type="spellStart"/>
      <w:r>
        <w:t>Gott’s</w:t>
      </w:r>
      <w:proofErr w:type="spellEnd"/>
      <w:r>
        <w:t xml:space="preserve"> Wort thut uns Fleisch werden,</w:t>
      </w:r>
      <w:r>
        <w:br/>
        <w:t>Der Sohn ist uns gesandt.</w:t>
      </w:r>
    </w:p>
    <w:p w14:paraId="7B32E3BD" w14:textId="77777777" w:rsidR="002F4A1F" w:rsidRDefault="002F4A1F" w:rsidP="002F4A1F">
      <w:pPr>
        <w:pStyle w:val="StandardWeb"/>
      </w:pPr>
      <w:r>
        <w:t>Zu Bethlehem geboren</w:t>
      </w:r>
      <w:r>
        <w:br/>
        <w:t>Im Stall ein Kindelein,</w:t>
      </w:r>
      <w:r>
        <w:br/>
        <w:t>Giebt sich für uns verloren;</w:t>
      </w:r>
      <w:r>
        <w:br/>
        <w:t>Gelobet muß es seyn.</w:t>
      </w:r>
    </w:p>
    <w:p w14:paraId="6A57C6B7" w14:textId="77777777" w:rsidR="002F4A1F" w:rsidRDefault="002F4A1F" w:rsidP="002F4A1F">
      <w:pPr>
        <w:pStyle w:val="StandardWeb"/>
      </w:pPr>
      <w:r>
        <w:t>Und wer dieß Kind mit Freuden</w:t>
      </w:r>
      <w:r>
        <w:br/>
        <w:t>Küssen, umfangen will,</w:t>
      </w:r>
      <w:r>
        <w:br/>
        <w:t>Der muß vor mit ihm leiden</w:t>
      </w:r>
      <w:r>
        <w:br/>
        <w:t>Groß Pein und Marter viel;</w:t>
      </w:r>
    </w:p>
    <w:p w14:paraId="446F3A77" w14:textId="77777777" w:rsidR="002F4A1F" w:rsidRDefault="002F4A1F" w:rsidP="002F4A1F">
      <w:pPr>
        <w:pStyle w:val="StandardWeb"/>
      </w:pPr>
      <w:r>
        <w:t>Danach mit ihm auch sterben</w:t>
      </w:r>
      <w:r>
        <w:br/>
        <w:t>Und geistlich auferstehn,</w:t>
      </w:r>
      <w:r>
        <w:br/>
      </w:r>
      <w:proofErr w:type="spellStart"/>
      <w:r>
        <w:t>Ewigs</w:t>
      </w:r>
      <w:proofErr w:type="spellEnd"/>
      <w:r>
        <w:t xml:space="preserve"> Leben zu erben,</w:t>
      </w:r>
      <w:r>
        <w:br/>
        <w:t xml:space="preserve">Wie an ihm ist geschehn. </w:t>
      </w:r>
    </w:p>
    <w:p w14:paraId="2D46FA2B" w14:textId="77777777" w:rsidR="002F4A1F" w:rsidRDefault="002F4A1F" w:rsidP="002F4A1F">
      <w:pPr>
        <w:pStyle w:val="berschrift1"/>
      </w:pPr>
      <w:proofErr w:type="spellStart"/>
      <w:r>
        <w:t>GOt</w:t>
      </w:r>
      <w:proofErr w:type="spellEnd"/>
      <w:r>
        <w:t xml:space="preserve"> der ist so </w:t>
      </w:r>
      <w:proofErr w:type="spellStart"/>
      <w:r>
        <w:t>wunnigklich</w:t>
      </w:r>
      <w:proofErr w:type="spellEnd"/>
      <w:r>
        <w:t>,</w:t>
      </w:r>
    </w:p>
    <w:p w14:paraId="16F80569" w14:textId="77777777" w:rsidR="002F4A1F" w:rsidRDefault="002F4A1F" w:rsidP="002F4A1F">
      <w:pPr>
        <w:pStyle w:val="StandardWeb"/>
      </w:pPr>
      <w:proofErr w:type="spellStart"/>
      <w:r>
        <w:t>GOt</w:t>
      </w:r>
      <w:proofErr w:type="spellEnd"/>
      <w:r>
        <w:t xml:space="preserve"> der ist so </w:t>
      </w:r>
      <w:proofErr w:type="spellStart"/>
      <w:r>
        <w:t>wunnigklich</w:t>
      </w:r>
      <w:proofErr w:type="spellEnd"/>
      <w:r>
        <w:t>,</w:t>
      </w:r>
      <w:r>
        <w:br/>
        <w:t xml:space="preserve">so wer </w:t>
      </w:r>
      <w:proofErr w:type="spellStart"/>
      <w:r>
        <w:t>jn</w:t>
      </w:r>
      <w:proofErr w:type="spellEnd"/>
      <w:r>
        <w:t xml:space="preserve"> liebt der ist freudenreich,</w:t>
      </w:r>
      <w:r>
        <w:br/>
        <w:t xml:space="preserve">der </w:t>
      </w:r>
      <w:proofErr w:type="spellStart"/>
      <w:r>
        <w:t>sint</w:t>
      </w:r>
      <w:proofErr w:type="spellEnd"/>
      <w:r>
        <w:t xml:space="preserve"> </w:t>
      </w:r>
      <w:proofErr w:type="spellStart"/>
      <w:r>
        <w:t>jn</w:t>
      </w:r>
      <w:proofErr w:type="spellEnd"/>
      <w:r>
        <w:t xml:space="preserve"> zu allen stunden.</w:t>
      </w:r>
    </w:p>
    <w:p w14:paraId="43F4530D" w14:textId="77777777" w:rsidR="002F4A1F" w:rsidRDefault="002F4A1F" w:rsidP="002F4A1F">
      <w:pPr>
        <w:pStyle w:val="StandardWeb"/>
      </w:pPr>
      <w:r>
        <w:t xml:space="preserve">O edel </w:t>
      </w:r>
      <w:proofErr w:type="spellStart"/>
      <w:r>
        <w:t>sele</w:t>
      </w:r>
      <w:proofErr w:type="spellEnd"/>
      <w:r>
        <w:t>, halt dich frey,</w:t>
      </w:r>
      <w:r>
        <w:br/>
        <w:t xml:space="preserve">bezwinge </w:t>
      </w:r>
      <w:proofErr w:type="spellStart"/>
      <w:r>
        <w:t>deyn</w:t>
      </w:r>
      <w:proofErr w:type="spellEnd"/>
      <w:r>
        <w:t xml:space="preserve"> </w:t>
      </w:r>
      <w:proofErr w:type="spellStart"/>
      <w:r>
        <w:t>vsser</w:t>
      </w:r>
      <w:proofErr w:type="spellEnd"/>
      <w:r>
        <w:t xml:space="preserve"> sinne,</w:t>
      </w:r>
      <w:r>
        <w:br/>
      </w:r>
      <w:proofErr w:type="spellStart"/>
      <w:r>
        <w:t>Vnd</w:t>
      </w:r>
      <w:proofErr w:type="spellEnd"/>
      <w:r>
        <w:t xml:space="preserve"> </w:t>
      </w:r>
      <w:proofErr w:type="spellStart"/>
      <w:r>
        <w:t>nempt</w:t>
      </w:r>
      <w:proofErr w:type="spellEnd"/>
      <w:r>
        <w:t xml:space="preserve"> </w:t>
      </w:r>
      <w:proofErr w:type="spellStart"/>
      <w:r>
        <w:t>deyns</w:t>
      </w:r>
      <w:proofErr w:type="spellEnd"/>
      <w:r>
        <w:t xml:space="preserve"> </w:t>
      </w:r>
      <w:proofErr w:type="spellStart"/>
      <w:r>
        <w:t>selbs</w:t>
      </w:r>
      <w:proofErr w:type="spellEnd"/>
      <w:r>
        <w:t xml:space="preserve"> mit </w:t>
      </w:r>
      <w:proofErr w:type="spellStart"/>
      <w:r>
        <w:t>fleysse</w:t>
      </w:r>
      <w:proofErr w:type="spellEnd"/>
      <w:r>
        <w:t xml:space="preserve"> war,</w:t>
      </w:r>
      <w:r>
        <w:br/>
        <w:t xml:space="preserve">was dir allermeist </w:t>
      </w:r>
      <w:proofErr w:type="spellStart"/>
      <w:r>
        <w:t>sy</w:t>
      </w:r>
      <w:proofErr w:type="spellEnd"/>
      <w:r>
        <w:t xml:space="preserve"> inne:</w:t>
      </w:r>
      <w:r>
        <w:br/>
      </w:r>
      <w:proofErr w:type="spellStart"/>
      <w:r>
        <w:t>Dz</w:t>
      </w:r>
      <w:proofErr w:type="spellEnd"/>
      <w:r>
        <w:t xml:space="preserve"> </w:t>
      </w:r>
      <w:proofErr w:type="spellStart"/>
      <w:r>
        <w:t>dreib</w:t>
      </w:r>
      <w:proofErr w:type="spellEnd"/>
      <w:r>
        <w:t xml:space="preserve"> </w:t>
      </w:r>
      <w:proofErr w:type="spellStart"/>
      <w:r>
        <w:t>auß</w:t>
      </w:r>
      <w:proofErr w:type="spellEnd"/>
      <w:r>
        <w:t xml:space="preserve"> mit aller macht,</w:t>
      </w:r>
      <w:r>
        <w:br/>
        <w:t xml:space="preserve">als lieb als dir </w:t>
      </w:r>
      <w:proofErr w:type="spellStart"/>
      <w:r>
        <w:t>deyn</w:t>
      </w:r>
      <w:proofErr w:type="spellEnd"/>
      <w:r>
        <w:t xml:space="preserve"> </w:t>
      </w:r>
      <w:proofErr w:type="spellStart"/>
      <w:r>
        <w:t>got</w:t>
      </w:r>
      <w:proofErr w:type="spellEnd"/>
      <w:r>
        <w:t xml:space="preserve"> </w:t>
      </w:r>
      <w:proofErr w:type="spellStart"/>
      <w:r>
        <w:t>ye</w:t>
      </w:r>
      <w:proofErr w:type="spellEnd"/>
      <w:r>
        <w:t xml:space="preserve"> wart,</w:t>
      </w:r>
      <w:r>
        <w:br/>
        <w:t xml:space="preserve">ob du </w:t>
      </w:r>
      <w:proofErr w:type="spellStart"/>
      <w:r>
        <w:t>jn</w:t>
      </w:r>
      <w:proofErr w:type="spellEnd"/>
      <w:r>
        <w:t xml:space="preserve"> </w:t>
      </w:r>
      <w:proofErr w:type="spellStart"/>
      <w:r>
        <w:t>begerst</w:t>
      </w:r>
      <w:proofErr w:type="spellEnd"/>
      <w:r>
        <w:t xml:space="preserve"> befinden.</w:t>
      </w:r>
    </w:p>
    <w:p w14:paraId="0F23059F" w14:textId="77777777" w:rsidR="002F4A1F" w:rsidRDefault="002F4A1F" w:rsidP="002F4A1F">
      <w:pPr>
        <w:pStyle w:val="StandardWeb"/>
      </w:pPr>
      <w:proofErr w:type="spellStart"/>
      <w:r>
        <w:t>GOt</w:t>
      </w:r>
      <w:proofErr w:type="spellEnd"/>
      <w:r>
        <w:t xml:space="preserve"> der ist so </w:t>
      </w:r>
      <w:proofErr w:type="spellStart"/>
      <w:r>
        <w:t>wunnigklich</w:t>
      </w:r>
      <w:proofErr w:type="spellEnd"/>
      <w:r>
        <w:t>,</w:t>
      </w:r>
      <w:r>
        <w:br/>
        <w:t xml:space="preserve">so wer </w:t>
      </w:r>
      <w:proofErr w:type="spellStart"/>
      <w:r>
        <w:t>jn</w:t>
      </w:r>
      <w:proofErr w:type="spellEnd"/>
      <w:r>
        <w:t xml:space="preserve"> liebt der ist freudenreich,</w:t>
      </w:r>
      <w:r>
        <w:br/>
        <w:t xml:space="preserve">der </w:t>
      </w:r>
      <w:proofErr w:type="spellStart"/>
      <w:r>
        <w:t>sint</w:t>
      </w:r>
      <w:proofErr w:type="spellEnd"/>
      <w:r>
        <w:t xml:space="preserve"> </w:t>
      </w:r>
      <w:proofErr w:type="spellStart"/>
      <w:r>
        <w:t>jn</w:t>
      </w:r>
      <w:proofErr w:type="spellEnd"/>
      <w:r>
        <w:t xml:space="preserve"> zu allen stunden.</w:t>
      </w:r>
    </w:p>
    <w:p w14:paraId="4D9B6DD1" w14:textId="77777777" w:rsidR="002F4A1F" w:rsidRDefault="002F4A1F" w:rsidP="002F4A1F">
      <w:pPr>
        <w:pStyle w:val="StandardWeb"/>
      </w:pPr>
      <w:r>
        <w:t xml:space="preserve">O edel </w:t>
      </w:r>
      <w:proofErr w:type="spellStart"/>
      <w:r>
        <w:t>sele</w:t>
      </w:r>
      <w:proofErr w:type="spellEnd"/>
      <w:r>
        <w:t xml:space="preserve">, </w:t>
      </w:r>
      <w:proofErr w:type="spellStart"/>
      <w:r>
        <w:t>won</w:t>
      </w:r>
      <w:proofErr w:type="spellEnd"/>
      <w:r>
        <w:t xml:space="preserve"> in dir</w:t>
      </w:r>
      <w:r>
        <w:br/>
      </w:r>
      <w:proofErr w:type="spellStart"/>
      <w:r>
        <w:t>vnd</w:t>
      </w:r>
      <w:proofErr w:type="spellEnd"/>
      <w:r>
        <w:t xml:space="preserve"> halt dich frey mit </w:t>
      </w:r>
      <w:proofErr w:type="spellStart"/>
      <w:r>
        <w:t>fleisse</w:t>
      </w:r>
      <w:proofErr w:type="spellEnd"/>
      <w:r>
        <w:t>,</w:t>
      </w:r>
      <w:r>
        <w:br/>
        <w:t xml:space="preserve">Wan </w:t>
      </w:r>
      <w:proofErr w:type="spellStart"/>
      <w:r>
        <w:t>freyheitt</w:t>
      </w:r>
      <w:proofErr w:type="spellEnd"/>
      <w:r>
        <w:t xml:space="preserve"> ist so </w:t>
      </w:r>
      <w:proofErr w:type="spellStart"/>
      <w:r>
        <w:t>theur</w:t>
      </w:r>
      <w:proofErr w:type="spellEnd"/>
      <w:r>
        <w:t xml:space="preserve"> </w:t>
      </w:r>
      <w:proofErr w:type="spellStart"/>
      <w:r>
        <w:t>schatz</w:t>
      </w:r>
      <w:proofErr w:type="spellEnd"/>
      <w:r>
        <w:t>,</w:t>
      </w:r>
      <w:r>
        <w:br/>
        <w:t xml:space="preserve">sie macht den </w:t>
      </w:r>
      <w:proofErr w:type="spellStart"/>
      <w:r>
        <w:t>geyst</w:t>
      </w:r>
      <w:proofErr w:type="spellEnd"/>
      <w:r>
        <w:t xml:space="preserve"> so reiche.</w:t>
      </w:r>
      <w:r>
        <w:br/>
        <w:t xml:space="preserve">So wer den </w:t>
      </w:r>
      <w:proofErr w:type="spellStart"/>
      <w:r>
        <w:t>schatz</w:t>
      </w:r>
      <w:proofErr w:type="spellEnd"/>
      <w:r>
        <w:t xml:space="preserve"> </w:t>
      </w:r>
      <w:proofErr w:type="spellStart"/>
      <w:r>
        <w:t>sol</w:t>
      </w:r>
      <w:proofErr w:type="spellEnd"/>
      <w:r>
        <w:t xml:space="preserve"> befinden,</w:t>
      </w:r>
      <w:r>
        <w:br/>
        <w:t xml:space="preserve">der muß </w:t>
      </w:r>
      <w:proofErr w:type="spellStart"/>
      <w:r>
        <w:t>frembder</w:t>
      </w:r>
      <w:proofErr w:type="spellEnd"/>
      <w:r>
        <w:t xml:space="preserve"> </w:t>
      </w:r>
      <w:proofErr w:type="spellStart"/>
      <w:r>
        <w:t>mynnen</w:t>
      </w:r>
      <w:proofErr w:type="spellEnd"/>
      <w:r>
        <w:t xml:space="preserve"> </w:t>
      </w:r>
      <w:proofErr w:type="spellStart"/>
      <w:r>
        <w:t>vrlob</w:t>
      </w:r>
      <w:proofErr w:type="spellEnd"/>
      <w:r>
        <w:t xml:space="preserve"> geben,</w:t>
      </w:r>
      <w:r>
        <w:br/>
        <w:t xml:space="preserve">so mach ers </w:t>
      </w:r>
      <w:proofErr w:type="spellStart"/>
      <w:r>
        <w:t>woll</w:t>
      </w:r>
      <w:proofErr w:type="spellEnd"/>
      <w:r>
        <w:t xml:space="preserve"> </w:t>
      </w:r>
      <w:proofErr w:type="spellStart"/>
      <w:r>
        <w:t>erlingen</w:t>
      </w:r>
      <w:proofErr w:type="spellEnd"/>
      <w:r>
        <w:t>.</w:t>
      </w:r>
    </w:p>
    <w:p w14:paraId="5ED0C896" w14:textId="77777777" w:rsidR="002F4A1F" w:rsidRDefault="002F4A1F" w:rsidP="002F4A1F">
      <w:pPr>
        <w:pStyle w:val="StandardWeb"/>
      </w:pPr>
      <w:proofErr w:type="spellStart"/>
      <w:r>
        <w:t>GOt</w:t>
      </w:r>
      <w:proofErr w:type="spellEnd"/>
      <w:r>
        <w:t xml:space="preserve"> der ist so </w:t>
      </w:r>
      <w:proofErr w:type="spellStart"/>
      <w:r>
        <w:t>wunnigklich</w:t>
      </w:r>
      <w:proofErr w:type="spellEnd"/>
      <w:r>
        <w:t>,</w:t>
      </w:r>
      <w:r>
        <w:br/>
        <w:t xml:space="preserve">so wer </w:t>
      </w:r>
      <w:proofErr w:type="spellStart"/>
      <w:r>
        <w:t>jn</w:t>
      </w:r>
      <w:proofErr w:type="spellEnd"/>
      <w:r>
        <w:t xml:space="preserve"> liebt der ist freudenreich,</w:t>
      </w:r>
      <w:r>
        <w:br/>
        <w:t xml:space="preserve">der </w:t>
      </w:r>
      <w:proofErr w:type="spellStart"/>
      <w:r>
        <w:t>sint</w:t>
      </w:r>
      <w:proofErr w:type="spellEnd"/>
      <w:r>
        <w:t xml:space="preserve"> </w:t>
      </w:r>
      <w:proofErr w:type="spellStart"/>
      <w:r>
        <w:t>jn</w:t>
      </w:r>
      <w:proofErr w:type="spellEnd"/>
      <w:r>
        <w:t xml:space="preserve"> zu allen stunden.</w:t>
      </w:r>
    </w:p>
    <w:p w14:paraId="0AABFE48" w14:textId="77777777" w:rsidR="002F4A1F" w:rsidRDefault="002F4A1F" w:rsidP="002F4A1F">
      <w:pPr>
        <w:pStyle w:val="StandardWeb"/>
      </w:pPr>
      <w:proofErr w:type="spellStart"/>
      <w:r>
        <w:t>Gots</w:t>
      </w:r>
      <w:proofErr w:type="spellEnd"/>
      <w:r>
        <w:t xml:space="preserve"> </w:t>
      </w:r>
      <w:proofErr w:type="spellStart"/>
      <w:r>
        <w:t>mynne</w:t>
      </w:r>
      <w:proofErr w:type="spellEnd"/>
      <w:r>
        <w:t xml:space="preserve"> die ist so zart,</w:t>
      </w:r>
      <w:r>
        <w:br/>
        <w:t xml:space="preserve">sie </w:t>
      </w:r>
      <w:proofErr w:type="spellStart"/>
      <w:r>
        <w:t>leest</w:t>
      </w:r>
      <w:proofErr w:type="spellEnd"/>
      <w:r>
        <w:t xml:space="preserve"> sich dem </w:t>
      </w:r>
      <w:proofErr w:type="spellStart"/>
      <w:r>
        <w:t>nit</w:t>
      </w:r>
      <w:proofErr w:type="spellEnd"/>
      <w:r>
        <w:t xml:space="preserve"> finden,</w:t>
      </w:r>
      <w:r>
        <w:br/>
        <w:t xml:space="preserve">Dem </w:t>
      </w:r>
      <w:proofErr w:type="spellStart"/>
      <w:r>
        <w:t>frembde</w:t>
      </w:r>
      <w:proofErr w:type="spellEnd"/>
      <w:r>
        <w:t xml:space="preserve"> </w:t>
      </w:r>
      <w:proofErr w:type="spellStart"/>
      <w:r>
        <w:t>mynne</w:t>
      </w:r>
      <w:proofErr w:type="spellEnd"/>
      <w:r>
        <w:t xml:space="preserve"> besessen hat,</w:t>
      </w:r>
      <w:r>
        <w:br/>
        <w:t xml:space="preserve">der </w:t>
      </w:r>
      <w:proofErr w:type="spellStart"/>
      <w:r>
        <w:t>gewint</w:t>
      </w:r>
      <w:proofErr w:type="spellEnd"/>
      <w:r>
        <w:t xml:space="preserve"> </w:t>
      </w:r>
      <w:proofErr w:type="spellStart"/>
      <w:r>
        <w:t>jr</w:t>
      </w:r>
      <w:proofErr w:type="spellEnd"/>
      <w:r>
        <w:t xml:space="preserve"> </w:t>
      </w:r>
      <w:proofErr w:type="spellStart"/>
      <w:r>
        <w:t>nummer</w:t>
      </w:r>
      <w:proofErr w:type="spellEnd"/>
      <w:r>
        <w:t xml:space="preserve"> </w:t>
      </w:r>
      <w:proofErr w:type="spellStart"/>
      <w:r>
        <w:t>kunde</w:t>
      </w:r>
      <w:proofErr w:type="spellEnd"/>
      <w:r>
        <w:t>.</w:t>
      </w:r>
      <w:r>
        <w:br/>
      </w:r>
      <w:proofErr w:type="spellStart"/>
      <w:r>
        <w:t>Got</w:t>
      </w:r>
      <w:proofErr w:type="spellEnd"/>
      <w:r>
        <w:t xml:space="preserve"> </w:t>
      </w:r>
      <w:proofErr w:type="spellStart"/>
      <w:r>
        <w:t>wilt</w:t>
      </w:r>
      <w:proofErr w:type="spellEnd"/>
      <w:r>
        <w:t xml:space="preserve"> die </w:t>
      </w:r>
      <w:proofErr w:type="spellStart"/>
      <w:r>
        <w:t>seel</w:t>
      </w:r>
      <w:proofErr w:type="spellEnd"/>
      <w:r>
        <w:t xml:space="preserve"> alleine </w:t>
      </w:r>
      <w:proofErr w:type="spellStart"/>
      <w:r>
        <w:t>han</w:t>
      </w:r>
      <w:proofErr w:type="spellEnd"/>
      <w:r>
        <w:t>,</w:t>
      </w:r>
      <w:r>
        <w:br/>
        <w:t xml:space="preserve">der </w:t>
      </w:r>
      <w:proofErr w:type="spellStart"/>
      <w:r>
        <w:t>wilt</w:t>
      </w:r>
      <w:proofErr w:type="spellEnd"/>
      <w:r>
        <w:t xml:space="preserve"> er auch sich selber gen,</w:t>
      </w:r>
      <w:r>
        <w:br/>
        <w:t xml:space="preserve">das sie </w:t>
      </w:r>
      <w:proofErr w:type="spellStart"/>
      <w:r>
        <w:t>jn</w:t>
      </w:r>
      <w:proofErr w:type="spellEnd"/>
      <w:r>
        <w:t xml:space="preserve"> </w:t>
      </w:r>
      <w:proofErr w:type="spellStart"/>
      <w:r>
        <w:t>sol</w:t>
      </w:r>
      <w:proofErr w:type="spellEnd"/>
      <w:r>
        <w:t xml:space="preserve"> befinden.</w:t>
      </w:r>
    </w:p>
    <w:p w14:paraId="0346D731" w14:textId="77777777" w:rsidR="002F4A1F" w:rsidRDefault="002F4A1F" w:rsidP="002F4A1F">
      <w:pPr>
        <w:pStyle w:val="StandardWeb"/>
      </w:pPr>
      <w:proofErr w:type="spellStart"/>
      <w:r>
        <w:t>GOt</w:t>
      </w:r>
      <w:proofErr w:type="spellEnd"/>
      <w:r>
        <w:t xml:space="preserve"> der ist so </w:t>
      </w:r>
      <w:proofErr w:type="spellStart"/>
      <w:r>
        <w:t>wunnigklich</w:t>
      </w:r>
      <w:proofErr w:type="spellEnd"/>
      <w:r>
        <w:t>,</w:t>
      </w:r>
      <w:r>
        <w:br/>
        <w:t xml:space="preserve">so wer </w:t>
      </w:r>
      <w:proofErr w:type="spellStart"/>
      <w:r>
        <w:t>jn</w:t>
      </w:r>
      <w:proofErr w:type="spellEnd"/>
      <w:r>
        <w:t xml:space="preserve"> liebt der ist freudenreich,</w:t>
      </w:r>
      <w:r>
        <w:br/>
        <w:t xml:space="preserve">der </w:t>
      </w:r>
      <w:proofErr w:type="spellStart"/>
      <w:r>
        <w:t>sint</w:t>
      </w:r>
      <w:proofErr w:type="spellEnd"/>
      <w:r>
        <w:t xml:space="preserve"> </w:t>
      </w:r>
      <w:proofErr w:type="spellStart"/>
      <w:r>
        <w:t>jn</w:t>
      </w:r>
      <w:proofErr w:type="spellEnd"/>
      <w:r>
        <w:t xml:space="preserve"> zu allen stunden.</w:t>
      </w:r>
    </w:p>
    <w:p w14:paraId="4FBA2DC5" w14:textId="77777777" w:rsidR="002F4A1F" w:rsidRDefault="002F4A1F" w:rsidP="002F4A1F">
      <w:pPr>
        <w:pStyle w:val="StandardWeb"/>
      </w:pPr>
      <w:proofErr w:type="spellStart"/>
      <w:r>
        <w:t>Eya</w:t>
      </w:r>
      <w:proofErr w:type="spellEnd"/>
      <w:r>
        <w:t xml:space="preserve">, </w:t>
      </w:r>
      <w:proofErr w:type="spellStart"/>
      <w:r>
        <w:t>keert</w:t>
      </w:r>
      <w:proofErr w:type="spellEnd"/>
      <w:r>
        <w:t xml:space="preserve"> euch in den </w:t>
      </w:r>
      <w:proofErr w:type="spellStart"/>
      <w:r>
        <w:t>spegell</w:t>
      </w:r>
      <w:proofErr w:type="spellEnd"/>
      <w:r>
        <w:t xml:space="preserve"> klar</w:t>
      </w:r>
      <w:r>
        <w:br/>
      </w:r>
      <w:proofErr w:type="spellStart"/>
      <w:r>
        <w:t>vnd</w:t>
      </w:r>
      <w:proofErr w:type="spellEnd"/>
      <w:r>
        <w:t xml:space="preserve"> sehet, wie er euch meynet,</w:t>
      </w:r>
      <w:r>
        <w:br/>
        <w:t xml:space="preserve">Da </w:t>
      </w:r>
      <w:proofErr w:type="spellStart"/>
      <w:r>
        <w:t>solt</w:t>
      </w:r>
      <w:proofErr w:type="spellEnd"/>
      <w:r>
        <w:t xml:space="preserve"> </w:t>
      </w:r>
      <w:proofErr w:type="spellStart"/>
      <w:r>
        <w:t>jr</w:t>
      </w:r>
      <w:proofErr w:type="spellEnd"/>
      <w:r>
        <w:t xml:space="preserve"> finden offenbar,</w:t>
      </w:r>
      <w:r>
        <w:br/>
        <w:t xml:space="preserve">wie </w:t>
      </w:r>
      <w:proofErr w:type="spellStart"/>
      <w:r>
        <w:t>jr</w:t>
      </w:r>
      <w:proofErr w:type="spellEnd"/>
      <w:r>
        <w:t xml:space="preserve"> </w:t>
      </w:r>
      <w:proofErr w:type="spellStart"/>
      <w:r>
        <w:t>jm</w:t>
      </w:r>
      <w:proofErr w:type="spellEnd"/>
      <w:r>
        <w:t xml:space="preserve"> </w:t>
      </w:r>
      <w:proofErr w:type="spellStart"/>
      <w:r>
        <w:t>syt</w:t>
      </w:r>
      <w:proofErr w:type="spellEnd"/>
      <w:r>
        <w:t xml:space="preserve"> </w:t>
      </w:r>
      <w:proofErr w:type="spellStart"/>
      <w:r>
        <w:t>vereynet</w:t>
      </w:r>
      <w:proofErr w:type="spellEnd"/>
      <w:r>
        <w:t>,</w:t>
      </w:r>
      <w:r>
        <w:br/>
        <w:t xml:space="preserve">Ach </w:t>
      </w:r>
      <w:proofErr w:type="spellStart"/>
      <w:r>
        <w:t>senckt</w:t>
      </w:r>
      <w:proofErr w:type="spellEnd"/>
      <w:r>
        <w:t xml:space="preserve"> euch in den </w:t>
      </w:r>
      <w:proofErr w:type="spellStart"/>
      <w:r>
        <w:t>diefen</w:t>
      </w:r>
      <w:proofErr w:type="spellEnd"/>
      <w:r>
        <w:t xml:space="preserve"> </w:t>
      </w:r>
      <w:proofErr w:type="spellStart"/>
      <w:r>
        <w:t>grunt</w:t>
      </w:r>
      <w:proofErr w:type="spellEnd"/>
      <w:r>
        <w:br/>
        <w:t xml:space="preserve">des </w:t>
      </w:r>
      <w:proofErr w:type="spellStart"/>
      <w:r>
        <w:t>tages</w:t>
      </w:r>
      <w:proofErr w:type="spellEnd"/>
      <w:r>
        <w:t xml:space="preserve"> me </w:t>
      </w:r>
      <w:proofErr w:type="spellStart"/>
      <w:r>
        <w:t>dan</w:t>
      </w:r>
      <w:proofErr w:type="spellEnd"/>
      <w:r>
        <w:t xml:space="preserve"> </w:t>
      </w:r>
      <w:proofErr w:type="spellStart"/>
      <w:r>
        <w:t>tausent</w:t>
      </w:r>
      <w:proofErr w:type="spellEnd"/>
      <w:r>
        <w:t xml:space="preserve"> </w:t>
      </w:r>
      <w:proofErr w:type="spellStart"/>
      <w:r>
        <w:t>stunt</w:t>
      </w:r>
      <w:proofErr w:type="spellEnd"/>
      <w:r>
        <w:t>,</w:t>
      </w:r>
      <w:r>
        <w:br/>
        <w:t xml:space="preserve">so </w:t>
      </w:r>
      <w:proofErr w:type="spellStart"/>
      <w:r>
        <w:t>wirt</w:t>
      </w:r>
      <w:proofErr w:type="spellEnd"/>
      <w:r>
        <w:t xml:space="preserve"> euch </w:t>
      </w:r>
      <w:proofErr w:type="spellStart"/>
      <w:r>
        <w:t>seyner</w:t>
      </w:r>
      <w:proofErr w:type="spellEnd"/>
      <w:r>
        <w:t xml:space="preserve"> </w:t>
      </w:r>
      <w:proofErr w:type="spellStart"/>
      <w:r>
        <w:t>kunt</w:t>
      </w:r>
      <w:proofErr w:type="spellEnd"/>
      <w:r>
        <w:t>.</w:t>
      </w:r>
    </w:p>
    <w:p w14:paraId="347AB689" w14:textId="77777777" w:rsidR="002F4A1F" w:rsidRDefault="002F4A1F" w:rsidP="002F4A1F">
      <w:pPr>
        <w:pStyle w:val="StandardWeb"/>
      </w:pPr>
      <w:proofErr w:type="spellStart"/>
      <w:r>
        <w:t>GOt</w:t>
      </w:r>
      <w:proofErr w:type="spellEnd"/>
      <w:r>
        <w:t xml:space="preserve"> der ist so </w:t>
      </w:r>
      <w:proofErr w:type="spellStart"/>
      <w:r>
        <w:t>wunnigklich</w:t>
      </w:r>
      <w:proofErr w:type="spellEnd"/>
      <w:r>
        <w:t>,</w:t>
      </w:r>
      <w:r>
        <w:br/>
        <w:t xml:space="preserve">so wer </w:t>
      </w:r>
      <w:proofErr w:type="spellStart"/>
      <w:r>
        <w:t>jn</w:t>
      </w:r>
      <w:proofErr w:type="spellEnd"/>
      <w:r>
        <w:t xml:space="preserve"> liebt der ist freudenreich,</w:t>
      </w:r>
      <w:r>
        <w:br/>
        <w:t xml:space="preserve">der </w:t>
      </w:r>
      <w:proofErr w:type="spellStart"/>
      <w:r>
        <w:t>sint</w:t>
      </w:r>
      <w:proofErr w:type="spellEnd"/>
      <w:r>
        <w:t xml:space="preserve"> </w:t>
      </w:r>
      <w:proofErr w:type="spellStart"/>
      <w:r>
        <w:t>jn</w:t>
      </w:r>
      <w:proofErr w:type="spellEnd"/>
      <w:r>
        <w:t xml:space="preserve"> zu allen stunden.</w:t>
      </w:r>
    </w:p>
    <w:p w14:paraId="62B979B0" w14:textId="77777777" w:rsidR="002F4A1F" w:rsidRDefault="002F4A1F" w:rsidP="002F4A1F">
      <w:pPr>
        <w:pStyle w:val="StandardWeb"/>
      </w:pPr>
      <w:r>
        <w:t xml:space="preserve">So wer den </w:t>
      </w:r>
      <w:proofErr w:type="spellStart"/>
      <w:r>
        <w:t>spegel</w:t>
      </w:r>
      <w:proofErr w:type="spellEnd"/>
      <w:r>
        <w:t xml:space="preserve"> duck </w:t>
      </w:r>
      <w:proofErr w:type="spellStart"/>
      <w:r>
        <w:t>ansehett</w:t>
      </w:r>
      <w:proofErr w:type="spellEnd"/>
      <w:r>
        <w:t>,</w:t>
      </w:r>
      <w:r>
        <w:br/>
        <w:t xml:space="preserve">der </w:t>
      </w:r>
      <w:proofErr w:type="spellStart"/>
      <w:r>
        <w:t>vintt</w:t>
      </w:r>
      <w:proofErr w:type="spellEnd"/>
      <w:r>
        <w:t xml:space="preserve"> da </w:t>
      </w:r>
      <w:proofErr w:type="spellStart"/>
      <w:r>
        <w:t>hertzen</w:t>
      </w:r>
      <w:proofErr w:type="spellEnd"/>
      <w:r>
        <w:t xml:space="preserve"> </w:t>
      </w:r>
      <w:proofErr w:type="spellStart"/>
      <w:r>
        <w:t>wunne</w:t>
      </w:r>
      <w:proofErr w:type="spellEnd"/>
      <w:r>
        <w:t>,</w:t>
      </w:r>
      <w:r>
        <w:br/>
      </w:r>
      <w:proofErr w:type="spellStart"/>
      <w:r>
        <w:t>Vnd</w:t>
      </w:r>
      <w:proofErr w:type="spellEnd"/>
      <w:r>
        <w:t xml:space="preserve"> </w:t>
      </w:r>
      <w:proofErr w:type="spellStart"/>
      <w:r>
        <w:t>wirt</w:t>
      </w:r>
      <w:proofErr w:type="spellEnd"/>
      <w:r>
        <w:t xml:space="preserve"> </w:t>
      </w:r>
      <w:proofErr w:type="spellStart"/>
      <w:r>
        <w:t>ouch</w:t>
      </w:r>
      <w:proofErr w:type="spellEnd"/>
      <w:r>
        <w:t xml:space="preserve"> </w:t>
      </w:r>
      <w:proofErr w:type="spellStart"/>
      <w:r>
        <w:t>menger</w:t>
      </w:r>
      <w:proofErr w:type="spellEnd"/>
      <w:r>
        <w:t xml:space="preserve"> sorgen </w:t>
      </w:r>
      <w:proofErr w:type="spellStart"/>
      <w:r>
        <w:t>quyt</w:t>
      </w:r>
      <w:proofErr w:type="spellEnd"/>
      <w:r>
        <w:t>,</w:t>
      </w:r>
      <w:r>
        <w:br/>
        <w:t xml:space="preserve">da </w:t>
      </w:r>
      <w:proofErr w:type="spellStart"/>
      <w:r>
        <w:t>gebertt</w:t>
      </w:r>
      <w:proofErr w:type="spellEnd"/>
      <w:r>
        <w:t xml:space="preserve"> sich </w:t>
      </w:r>
      <w:proofErr w:type="spellStart"/>
      <w:r>
        <w:t>ware</w:t>
      </w:r>
      <w:proofErr w:type="spellEnd"/>
      <w:r>
        <w:t xml:space="preserve"> </w:t>
      </w:r>
      <w:proofErr w:type="spellStart"/>
      <w:r>
        <w:t>mynne</w:t>
      </w:r>
      <w:proofErr w:type="spellEnd"/>
      <w:r>
        <w:t>.</w:t>
      </w:r>
      <w:r>
        <w:br/>
        <w:t xml:space="preserve">Die </w:t>
      </w:r>
      <w:proofErr w:type="spellStart"/>
      <w:r>
        <w:t>wunnigklich</w:t>
      </w:r>
      <w:proofErr w:type="spellEnd"/>
      <w:r>
        <w:t xml:space="preserve"> </w:t>
      </w:r>
      <w:proofErr w:type="spellStart"/>
      <w:r>
        <w:t>dreifelicheit</w:t>
      </w:r>
      <w:proofErr w:type="spellEnd"/>
      <w:r>
        <w:br/>
        <w:t xml:space="preserve">die </w:t>
      </w:r>
      <w:proofErr w:type="spellStart"/>
      <w:r>
        <w:t>luchtet</w:t>
      </w:r>
      <w:proofErr w:type="spellEnd"/>
      <w:r>
        <w:t xml:space="preserve"> in der </w:t>
      </w:r>
      <w:proofErr w:type="spellStart"/>
      <w:r>
        <w:t>inwendigkeyt</w:t>
      </w:r>
      <w:proofErr w:type="spellEnd"/>
      <w:r>
        <w:br/>
      </w:r>
      <w:proofErr w:type="spellStart"/>
      <w:r>
        <w:t>vnd</w:t>
      </w:r>
      <w:proofErr w:type="spellEnd"/>
      <w:r>
        <w:t xml:space="preserve"> </w:t>
      </w:r>
      <w:proofErr w:type="spellStart"/>
      <w:r>
        <w:t>senckt</w:t>
      </w:r>
      <w:proofErr w:type="spellEnd"/>
      <w:r>
        <w:t xml:space="preserve"> sich in zu </w:t>
      </w:r>
      <w:proofErr w:type="spellStart"/>
      <w:r>
        <w:t>grunde</w:t>
      </w:r>
      <w:proofErr w:type="spellEnd"/>
      <w:r>
        <w:t>.</w:t>
      </w:r>
    </w:p>
    <w:p w14:paraId="007E3F91" w14:textId="77777777" w:rsidR="002F4A1F" w:rsidRDefault="002F4A1F" w:rsidP="002F4A1F">
      <w:pPr>
        <w:pStyle w:val="StandardWeb"/>
      </w:pPr>
      <w:proofErr w:type="spellStart"/>
      <w:r>
        <w:t>GOt</w:t>
      </w:r>
      <w:proofErr w:type="spellEnd"/>
      <w:r>
        <w:t xml:space="preserve"> der ist so </w:t>
      </w:r>
      <w:proofErr w:type="spellStart"/>
      <w:r>
        <w:t>wunnigklich</w:t>
      </w:r>
      <w:proofErr w:type="spellEnd"/>
      <w:r>
        <w:t>,</w:t>
      </w:r>
      <w:r>
        <w:br/>
        <w:t xml:space="preserve">so wer </w:t>
      </w:r>
      <w:proofErr w:type="spellStart"/>
      <w:r>
        <w:t>jn</w:t>
      </w:r>
      <w:proofErr w:type="spellEnd"/>
      <w:r>
        <w:t xml:space="preserve"> liebt der ist freudenreich,</w:t>
      </w:r>
      <w:r>
        <w:br/>
        <w:t xml:space="preserve">der </w:t>
      </w:r>
      <w:proofErr w:type="spellStart"/>
      <w:r>
        <w:t>sint</w:t>
      </w:r>
      <w:proofErr w:type="spellEnd"/>
      <w:r>
        <w:t xml:space="preserve"> </w:t>
      </w:r>
      <w:proofErr w:type="spellStart"/>
      <w:r>
        <w:t>jn</w:t>
      </w:r>
      <w:proofErr w:type="spellEnd"/>
      <w:r>
        <w:t xml:space="preserve"> zu allen stunden.</w:t>
      </w:r>
    </w:p>
    <w:p w14:paraId="06593D00" w14:textId="77777777" w:rsidR="002F4A1F" w:rsidRDefault="002F4A1F" w:rsidP="002F4A1F">
      <w:pPr>
        <w:pStyle w:val="StandardWeb"/>
      </w:pPr>
      <w:r>
        <w:t xml:space="preserve">Der </w:t>
      </w:r>
      <w:proofErr w:type="spellStart"/>
      <w:r>
        <w:t>grundt</w:t>
      </w:r>
      <w:proofErr w:type="spellEnd"/>
      <w:r>
        <w:t xml:space="preserve">, der da ist </w:t>
      </w:r>
      <w:proofErr w:type="spellStart"/>
      <w:r>
        <w:t>nameloß</w:t>
      </w:r>
      <w:proofErr w:type="spellEnd"/>
      <w:r>
        <w:br/>
      </w:r>
      <w:proofErr w:type="spellStart"/>
      <w:r>
        <w:t>vnd</w:t>
      </w:r>
      <w:proofErr w:type="spellEnd"/>
      <w:r>
        <w:t xml:space="preserve"> ist auch bloß von </w:t>
      </w:r>
      <w:proofErr w:type="spellStart"/>
      <w:r>
        <w:t>beilden</w:t>
      </w:r>
      <w:proofErr w:type="spellEnd"/>
      <w:r>
        <w:t>,</w:t>
      </w:r>
      <w:r>
        <w:br/>
        <w:t xml:space="preserve">Da </w:t>
      </w:r>
      <w:proofErr w:type="spellStart"/>
      <w:r>
        <w:t>wirt</w:t>
      </w:r>
      <w:proofErr w:type="spellEnd"/>
      <w:r>
        <w:t xml:space="preserve"> der geist auch </w:t>
      </w:r>
      <w:proofErr w:type="spellStart"/>
      <w:r>
        <w:t>formeloß</w:t>
      </w:r>
      <w:proofErr w:type="spellEnd"/>
      <w:r>
        <w:t>,</w:t>
      </w:r>
      <w:r>
        <w:br/>
        <w:t xml:space="preserve">ob in der </w:t>
      </w:r>
      <w:proofErr w:type="spellStart"/>
      <w:r>
        <w:t>gotheit</w:t>
      </w:r>
      <w:proofErr w:type="spellEnd"/>
      <w:r>
        <w:t xml:space="preserve"> milde.</w:t>
      </w:r>
      <w:r>
        <w:br/>
        <w:t xml:space="preserve">Och der </w:t>
      </w:r>
      <w:proofErr w:type="spellStart"/>
      <w:r>
        <w:t>minneliche</w:t>
      </w:r>
      <w:proofErr w:type="spellEnd"/>
      <w:r>
        <w:t xml:space="preserve"> blick,</w:t>
      </w:r>
      <w:r>
        <w:br/>
        <w:t xml:space="preserve">da wird der geist so </w:t>
      </w:r>
      <w:proofErr w:type="spellStart"/>
      <w:r>
        <w:t>inn</w:t>
      </w:r>
      <w:proofErr w:type="spellEnd"/>
      <w:r>
        <w:t xml:space="preserve"> gestickt,</w:t>
      </w:r>
      <w:r>
        <w:br/>
        <w:t xml:space="preserve">das er </w:t>
      </w:r>
      <w:proofErr w:type="spellStart"/>
      <w:r>
        <w:t>seyns</w:t>
      </w:r>
      <w:proofErr w:type="spellEnd"/>
      <w:r>
        <w:t xml:space="preserve"> selbst </w:t>
      </w:r>
      <w:proofErr w:type="spellStart"/>
      <w:r>
        <w:t>geet</w:t>
      </w:r>
      <w:proofErr w:type="spellEnd"/>
      <w:r>
        <w:t xml:space="preserve"> </w:t>
      </w:r>
      <w:proofErr w:type="spellStart"/>
      <w:r>
        <w:t>vnden</w:t>
      </w:r>
      <w:proofErr w:type="spellEnd"/>
      <w:r>
        <w:t>.</w:t>
      </w:r>
    </w:p>
    <w:p w14:paraId="2885D9A2" w14:textId="77777777" w:rsidR="002F4A1F" w:rsidRDefault="002F4A1F" w:rsidP="002F4A1F">
      <w:pPr>
        <w:pStyle w:val="StandardWeb"/>
      </w:pPr>
      <w:proofErr w:type="spellStart"/>
      <w:r>
        <w:t>GOt</w:t>
      </w:r>
      <w:proofErr w:type="spellEnd"/>
      <w:r>
        <w:t xml:space="preserve"> der ist so </w:t>
      </w:r>
      <w:proofErr w:type="spellStart"/>
      <w:r>
        <w:t>wunnigklich</w:t>
      </w:r>
      <w:proofErr w:type="spellEnd"/>
      <w:r>
        <w:t>,</w:t>
      </w:r>
      <w:r>
        <w:br/>
        <w:t xml:space="preserve">so wer </w:t>
      </w:r>
      <w:proofErr w:type="spellStart"/>
      <w:r>
        <w:t>jn</w:t>
      </w:r>
      <w:proofErr w:type="spellEnd"/>
      <w:r>
        <w:t xml:space="preserve"> liebt der ist freudenreich,</w:t>
      </w:r>
      <w:r>
        <w:br/>
        <w:t xml:space="preserve">der </w:t>
      </w:r>
      <w:proofErr w:type="spellStart"/>
      <w:r>
        <w:t>sint</w:t>
      </w:r>
      <w:proofErr w:type="spellEnd"/>
      <w:r>
        <w:t xml:space="preserve"> </w:t>
      </w:r>
      <w:proofErr w:type="spellStart"/>
      <w:r>
        <w:t>jn</w:t>
      </w:r>
      <w:proofErr w:type="spellEnd"/>
      <w:r>
        <w:t xml:space="preserve"> zu allen stunden. Amen.</w:t>
      </w:r>
    </w:p>
    <w:p w14:paraId="6D2101D2" w14:textId="77777777" w:rsidR="002F4A1F" w:rsidRDefault="002F4A1F" w:rsidP="002F4A1F">
      <w:pPr>
        <w:pStyle w:val="berschrift1"/>
      </w:pPr>
      <w:proofErr w:type="spellStart"/>
      <w:r>
        <w:t>GOtheit</w:t>
      </w:r>
      <w:proofErr w:type="spellEnd"/>
      <w:r>
        <w:t xml:space="preserve">, du bist </w:t>
      </w:r>
      <w:proofErr w:type="spellStart"/>
      <w:r>
        <w:t>eyn</w:t>
      </w:r>
      <w:proofErr w:type="spellEnd"/>
      <w:r>
        <w:t xml:space="preserve"> </w:t>
      </w:r>
      <w:proofErr w:type="spellStart"/>
      <w:r>
        <w:t>tieff</w:t>
      </w:r>
      <w:proofErr w:type="spellEnd"/>
      <w:r>
        <w:t xml:space="preserve"> </w:t>
      </w:r>
      <w:proofErr w:type="spellStart"/>
      <w:r>
        <w:t>abgrunt</w:t>
      </w:r>
      <w:proofErr w:type="spellEnd"/>
    </w:p>
    <w:p w14:paraId="264FD51E" w14:textId="77777777" w:rsidR="002F4A1F" w:rsidRDefault="002F4A1F" w:rsidP="002F4A1F">
      <w:pPr>
        <w:pStyle w:val="StandardWeb"/>
      </w:pPr>
      <w:proofErr w:type="spellStart"/>
      <w:r>
        <w:t>GOtheit</w:t>
      </w:r>
      <w:proofErr w:type="spellEnd"/>
      <w:r>
        <w:t xml:space="preserve">, du bist </w:t>
      </w:r>
      <w:proofErr w:type="spellStart"/>
      <w:r>
        <w:t>eyn</w:t>
      </w:r>
      <w:proofErr w:type="spellEnd"/>
      <w:r>
        <w:t xml:space="preserve"> </w:t>
      </w:r>
      <w:proofErr w:type="spellStart"/>
      <w:r>
        <w:t>tieff</w:t>
      </w:r>
      <w:proofErr w:type="spellEnd"/>
      <w:r>
        <w:t xml:space="preserve"> </w:t>
      </w:r>
      <w:proofErr w:type="spellStart"/>
      <w:r>
        <w:t>abgrunt</w:t>
      </w:r>
      <w:proofErr w:type="spellEnd"/>
      <w:r>
        <w:t>,</w:t>
      </w:r>
      <w:r>
        <w:br/>
        <w:t xml:space="preserve">allen </w:t>
      </w:r>
      <w:proofErr w:type="spellStart"/>
      <w:r>
        <w:t>geisten</w:t>
      </w:r>
      <w:proofErr w:type="spellEnd"/>
      <w:r>
        <w:t xml:space="preserve"> </w:t>
      </w:r>
      <w:proofErr w:type="spellStart"/>
      <w:r>
        <w:t>vnbekannt</w:t>
      </w:r>
      <w:proofErr w:type="spellEnd"/>
      <w:r>
        <w:t>;</w:t>
      </w:r>
      <w:r>
        <w:br/>
        <w:t xml:space="preserve">Die du in dich </w:t>
      </w:r>
      <w:proofErr w:type="spellStart"/>
      <w:r>
        <w:t>verschlundenn</w:t>
      </w:r>
      <w:proofErr w:type="spellEnd"/>
      <w:r>
        <w:t xml:space="preserve"> hast,</w:t>
      </w:r>
      <w:r>
        <w:br/>
        <w:t xml:space="preserve">die </w:t>
      </w:r>
      <w:proofErr w:type="spellStart"/>
      <w:r>
        <w:t>steent</w:t>
      </w:r>
      <w:proofErr w:type="spellEnd"/>
      <w:r>
        <w:t xml:space="preserve"> </w:t>
      </w:r>
      <w:proofErr w:type="spellStart"/>
      <w:r>
        <w:t>inn</w:t>
      </w:r>
      <w:proofErr w:type="spellEnd"/>
      <w:r>
        <w:t xml:space="preserve"> </w:t>
      </w:r>
      <w:proofErr w:type="spellStart"/>
      <w:r>
        <w:t>freyer</w:t>
      </w:r>
      <w:proofErr w:type="spellEnd"/>
      <w:r>
        <w:t xml:space="preserve"> minnen </w:t>
      </w:r>
      <w:proofErr w:type="spellStart"/>
      <w:r>
        <w:t>bant</w:t>
      </w:r>
      <w:proofErr w:type="spellEnd"/>
      <w:r>
        <w:t>.</w:t>
      </w:r>
    </w:p>
    <w:p w14:paraId="5FAFB53D" w14:textId="77777777" w:rsidR="002F4A1F" w:rsidRDefault="002F4A1F" w:rsidP="002F4A1F">
      <w:pPr>
        <w:pStyle w:val="StandardWeb"/>
      </w:pPr>
      <w:r>
        <w:t xml:space="preserve">Sonder </w:t>
      </w:r>
      <w:proofErr w:type="spellStart"/>
      <w:r>
        <w:t>bende</w:t>
      </w:r>
      <w:proofErr w:type="spellEnd"/>
      <w:r>
        <w:t xml:space="preserve"> gebunden </w:t>
      </w:r>
      <w:proofErr w:type="spellStart"/>
      <w:r>
        <w:t>vast</w:t>
      </w:r>
      <w:proofErr w:type="spellEnd"/>
      <w:r>
        <w:br/>
        <w:t xml:space="preserve">in das reiche wesen </w:t>
      </w:r>
      <w:proofErr w:type="spellStart"/>
      <w:r>
        <w:t>deyn</w:t>
      </w:r>
      <w:proofErr w:type="spellEnd"/>
      <w:r>
        <w:t>,</w:t>
      </w:r>
      <w:r>
        <w:br/>
        <w:t xml:space="preserve">Das haben sie in der </w:t>
      </w:r>
      <w:proofErr w:type="spellStart"/>
      <w:r>
        <w:t>warheytt</w:t>
      </w:r>
      <w:proofErr w:type="spellEnd"/>
      <w:r>
        <w:t xml:space="preserve"> rast,</w:t>
      </w:r>
      <w:r>
        <w:br/>
      </w:r>
      <w:proofErr w:type="spellStart"/>
      <w:r>
        <w:t>vnd</w:t>
      </w:r>
      <w:proofErr w:type="spellEnd"/>
      <w:r>
        <w:t xml:space="preserve"> aussen dir ist kein seyn,</w:t>
      </w:r>
    </w:p>
    <w:p w14:paraId="72C8E117" w14:textId="77777777" w:rsidR="002F4A1F" w:rsidRDefault="002F4A1F" w:rsidP="002F4A1F">
      <w:pPr>
        <w:pStyle w:val="StandardWeb"/>
      </w:pPr>
      <w:r>
        <w:t xml:space="preserve">Ausser in allen ins aller </w:t>
      </w:r>
      <w:proofErr w:type="spellStart"/>
      <w:r>
        <w:t>hochste</w:t>
      </w:r>
      <w:proofErr w:type="spellEnd"/>
      <w:r>
        <w:br/>
        <w:t xml:space="preserve">da </w:t>
      </w:r>
      <w:proofErr w:type="spellStart"/>
      <w:r>
        <w:t>sol</w:t>
      </w:r>
      <w:proofErr w:type="spellEnd"/>
      <w:r>
        <w:t xml:space="preserve"> des </w:t>
      </w:r>
      <w:proofErr w:type="spellStart"/>
      <w:r>
        <w:t>geystes</w:t>
      </w:r>
      <w:proofErr w:type="spellEnd"/>
      <w:r>
        <w:t xml:space="preserve"> bleiben seyn,</w:t>
      </w:r>
      <w:r>
        <w:br/>
        <w:t xml:space="preserve">Da </w:t>
      </w:r>
      <w:proofErr w:type="spellStart"/>
      <w:r>
        <w:t>wirt</w:t>
      </w:r>
      <w:proofErr w:type="spellEnd"/>
      <w:r>
        <w:t xml:space="preserve"> man von </w:t>
      </w:r>
      <w:proofErr w:type="spellStart"/>
      <w:r>
        <w:t>anderheit</w:t>
      </w:r>
      <w:proofErr w:type="spellEnd"/>
      <w:r>
        <w:t xml:space="preserve"> </w:t>
      </w:r>
      <w:proofErr w:type="spellStart"/>
      <w:r>
        <w:t>gefreiet</w:t>
      </w:r>
      <w:proofErr w:type="spellEnd"/>
      <w:r>
        <w:br/>
      </w:r>
      <w:proofErr w:type="spellStart"/>
      <w:r>
        <w:t>vnd</w:t>
      </w:r>
      <w:proofErr w:type="spellEnd"/>
      <w:r>
        <w:t xml:space="preserve"> </w:t>
      </w:r>
      <w:proofErr w:type="spellStart"/>
      <w:r>
        <w:t>geet</w:t>
      </w:r>
      <w:proofErr w:type="spellEnd"/>
      <w:r>
        <w:t xml:space="preserve"> in das wesen </w:t>
      </w:r>
      <w:proofErr w:type="spellStart"/>
      <w:r>
        <w:t>eyn</w:t>
      </w:r>
      <w:proofErr w:type="spellEnd"/>
      <w:r>
        <w:t>.</w:t>
      </w:r>
    </w:p>
    <w:p w14:paraId="1F7019D5" w14:textId="77777777" w:rsidR="002F4A1F" w:rsidRDefault="002F4A1F" w:rsidP="002F4A1F">
      <w:pPr>
        <w:pStyle w:val="StandardWeb"/>
      </w:pPr>
      <w:r>
        <w:t xml:space="preserve">I(n der </w:t>
      </w:r>
      <w:proofErr w:type="spellStart"/>
      <w:r>
        <w:t>warheit</w:t>
      </w:r>
      <w:proofErr w:type="spellEnd"/>
      <w:r>
        <w:t xml:space="preserve"> </w:t>
      </w:r>
      <w:proofErr w:type="spellStart"/>
      <w:r>
        <w:t>warheit</w:t>
      </w:r>
      <w:proofErr w:type="spellEnd"/>
      <w:r>
        <w:t xml:space="preserve"> bekennen,</w:t>
      </w:r>
      <w:r>
        <w:br/>
        <w:t xml:space="preserve">das ewige </w:t>
      </w:r>
      <w:proofErr w:type="spellStart"/>
      <w:r>
        <w:t>lebenn</w:t>
      </w:r>
      <w:proofErr w:type="spellEnd"/>
      <w:r>
        <w:t xml:space="preserve"> sonder </w:t>
      </w:r>
      <w:proofErr w:type="spellStart"/>
      <w:r>
        <w:t>waen</w:t>
      </w:r>
      <w:proofErr w:type="spellEnd"/>
      <w:r>
        <w:br/>
      </w:r>
      <w:proofErr w:type="spellStart"/>
      <w:r>
        <w:t>Alsus</w:t>
      </w:r>
      <w:proofErr w:type="spellEnd"/>
      <w:r>
        <w:t xml:space="preserve"> ist die </w:t>
      </w:r>
      <w:proofErr w:type="spellStart"/>
      <w:r>
        <w:t>warheit</w:t>
      </w:r>
      <w:proofErr w:type="spellEnd"/>
      <w:r>
        <w:t xml:space="preserve"> </w:t>
      </w:r>
      <w:proofErr w:type="spellStart"/>
      <w:r>
        <w:t>genoch</w:t>
      </w:r>
      <w:proofErr w:type="spellEnd"/>
      <w:r>
        <w:t xml:space="preserve"> in allen</w:t>
      </w:r>
      <w:r>
        <w:br/>
        <w:t xml:space="preserve">in </w:t>
      </w:r>
      <w:proofErr w:type="spellStart"/>
      <w:r>
        <w:t>jrs</w:t>
      </w:r>
      <w:proofErr w:type="spellEnd"/>
      <w:r>
        <w:t xml:space="preserve"> selbes lichtes klar.</w:t>
      </w:r>
    </w:p>
    <w:p w14:paraId="2A9BB834" w14:textId="77777777" w:rsidR="002F4A1F" w:rsidRDefault="002F4A1F" w:rsidP="002F4A1F">
      <w:pPr>
        <w:pStyle w:val="StandardWeb"/>
      </w:pPr>
      <w:r>
        <w:t xml:space="preserve">In dem rechten klaren </w:t>
      </w:r>
      <w:proofErr w:type="spellStart"/>
      <w:r>
        <w:t>leychten</w:t>
      </w:r>
      <w:proofErr w:type="spellEnd"/>
      <w:r>
        <w:br/>
      </w:r>
      <w:proofErr w:type="spellStart"/>
      <w:r>
        <w:t>sol</w:t>
      </w:r>
      <w:proofErr w:type="spellEnd"/>
      <w:r>
        <w:t xml:space="preserve"> man </w:t>
      </w:r>
      <w:proofErr w:type="spellStart"/>
      <w:r>
        <w:t>wonen</w:t>
      </w:r>
      <w:proofErr w:type="spellEnd"/>
      <w:r>
        <w:t xml:space="preserve"> on </w:t>
      </w:r>
      <w:proofErr w:type="spellStart"/>
      <w:r>
        <w:t>grunt</w:t>
      </w:r>
      <w:proofErr w:type="spellEnd"/>
      <w:r>
        <w:t>,</w:t>
      </w:r>
      <w:r>
        <w:br/>
        <w:t>Da verliefen sie sich selber,</w:t>
      </w:r>
      <w:r>
        <w:br/>
        <w:t xml:space="preserve">das verliefen ist </w:t>
      </w:r>
      <w:proofErr w:type="spellStart"/>
      <w:r>
        <w:t>eynn</w:t>
      </w:r>
      <w:proofErr w:type="spellEnd"/>
      <w:r>
        <w:t xml:space="preserve"> </w:t>
      </w:r>
      <w:proofErr w:type="spellStart"/>
      <w:r>
        <w:t>sunt</w:t>
      </w:r>
      <w:proofErr w:type="spellEnd"/>
      <w:r>
        <w:t>.</w:t>
      </w:r>
    </w:p>
    <w:p w14:paraId="32F662BB" w14:textId="77777777" w:rsidR="002F4A1F" w:rsidRDefault="002F4A1F" w:rsidP="002F4A1F">
      <w:pPr>
        <w:pStyle w:val="StandardWeb"/>
      </w:pPr>
      <w:r>
        <w:t>Das ist allen den verborgen,</w:t>
      </w:r>
      <w:r>
        <w:br/>
        <w:t xml:space="preserve">die sich halten noch in </w:t>
      </w:r>
      <w:proofErr w:type="spellStart"/>
      <w:r>
        <w:t>icht</w:t>
      </w:r>
      <w:proofErr w:type="spellEnd"/>
      <w:r>
        <w:t>.</w:t>
      </w:r>
      <w:r>
        <w:br/>
      </w:r>
      <w:proofErr w:type="spellStart"/>
      <w:r>
        <w:t>Alsus</w:t>
      </w:r>
      <w:proofErr w:type="spellEnd"/>
      <w:r>
        <w:t xml:space="preserve"> </w:t>
      </w:r>
      <w:proofErr w:type="spellStart"/>
      <w:r>
        <w:t>bekent</w:t>
      </w:r>
      <w:proofErr w:type="spellEnd"/>
      <w:r>
        <w:t xml:space="preserve"> man den </w:t>
      </w:r>
      <w:proofErr w:type="spellStart"/>
      <w:r>
        <w:t>hochsten</w:t>
      </w:r>
      <w:proofErr w:type="spellEnd"/>
      <w:r>
        <w:t xml:space="preserve"> </w:t>
      </w:r>
      <w:proofErr w:type="spellStart"/>
      <w:r>
        <w:t>orden</w:t>
      </w:r>
      <w:proofErr w:type="spellEnd"/>
      <w:r>
        <w:t>,</w:t>
      </w:r>
      <w:r>
        <w:br/>
        <w:t xml:space="preserve">des </w:t>
      </w:r>
      <w:proofErr w:type="spellStart"/>
      <w:r>
        <w:t>eyn</w:t>
      </w:r>
      <w:proofErr w:type="spellEnd"/>
      <w:r>
        <w:t xml:space="preserve"> </w:t>
      </w:r>
      <w:proofErr w:type="spellStart"/>
      <w:r>
        <w:t>gezich</w:t>
      </w:r>
      <w:proofErr w:type="spellEnd"/>
      <w:r>
        <w:t xml:space="preserve"> die </w:t>
      </w:r>
      <w:proofErr w:type="spellStart"/>
      <w:r>
        <w:t>warheitt</w:t>
      </w:r>
      <w:proofErr w:type="spellEnd"/>
      <w:r>
        <w:t xml:space="preserve"> gib.</w:t>
      </w:r>
    </w:p>
    <w:p w14:paraId="3136707C" w14:textId="77777777" w:rsidR="002F4A1F" w:rsidRDefault="002F4A1F" w:rsidP="002F4A1F">
      <w:pPr>
        <w:pStyle w:val="StandardWeb"/>
      </w:pPr>
      <w:proofErr w:type="spellStart"/>
      <w:r>
        <w:t>Ordenunge</w:t>
      </w:r>
      <w:proofErr w:type="spellEnd"/>
      <w:r>
        <w:t xml:space="preserve"> </w:t>
      </w:r>
      <w:proofErr w:type="spellStart"/>
      <w:r>
        <w:t>onn</w:t>
      </w:r>
      <w:proofErr w:type="spellEnd"/>
      <w:r>
        <w:t xml:space="preserve"> alle </w:t>
      </w:r>
      <w:proofErr w:type="spellStart"/>
      <w:r>
        <w:t>weyse</w:t>
      </w:r>
      <w:proofErr w:type="spellEnd"/>
      <w:r>
        <w:br/>
        <w:t xml:space="preserve">mag </w:t>
      </w:r>
      <w:proofErr w:type="spellStart"/>
      <w:r>
        <w:t>mann</w:t>
      </w:r>
      <w:proofErr w:type="spellEnd"/>
      <w:r>
        <w:t xml:space="preserve"> sehen in </w:t>
      </w:r>
      <w:proofErr w:type="spellStart"/>
      <w:r>
        <w:t>ewigkeyt</w:t>
      </w:r>
      <w:proofErr w:type="spellEnd"/>
      <w:r>
        <w:t>;</w:t>
      </w:r>
      <w:r>
        <w:br/>
        <w:t xml:space="preserve">Die </w:t>
      </w:r>
      <w:proofErr w:type="spellStart"/>
      <w:r>
        <w:t>genomen</w:t>
      </w:r>
      <w:proofErr w:type="spellEnd"/>
      <w:r>
        <w:t xml:space="preserve"> seyn in das selbe,</w:t>
      </w:r>
      <w:r>
        <w:br/>
        <w:t xml:space="preserve">die </w:t>
      </w:r>
      <w:proofErr w:type="spellStart"/>
      <w:r>
        <w:t>bekennenn</w:t>
      </w:r>
      <w:proofErr w:type="spellEnd"/>
      <w:r>
        <w:t xml:space="preserve"> </w:t>
      </w:r>
      <w:proofErr w:type="spellStart"/>
      <w:r>
        <w:t>vnderscheit</w:t>
      </w:r>
      <w:proofErr w:type="spellEnd"/>
      <w:r>
        <w:t>,</w:t>
      </w:r>
    </w:p>
    <w:p w14:paraId="108602A4" w14:textId="77777777" w:rsidR="002F4A1F" w:rsidRDefault="002F4A1F" w:rsidP="002F4A1F">
      <w:pPr>
        <w:pStyle w:val="StandardWeb"/>
      </w:pPr>
      <w:r>
        <w:t xml:space="preserve">Formen </w:t>
      </w:r>
      <w:proofErr w:type="spellStart"/>
      <w:r>
        <w:t>vnd</w:t>
      </w:r>
      <w:proofErr w:type="spellEnd"/>
      <w:r>
        <w:t xml:space="preserve"> </w:t>
      </w:r>
      <w:proofErr w:type="spellStart"/>
      <w:r>
        <w:t>beylden</w:t>
      </w:r>
      <w:proofErr w:type="spellEnd"/>
      <w:r>
        <w:t xml:space="preserve"> bloß,</w:t>
      </w:r>
      <w:r>
        <w:br/>
        <w:t xml:space="preserve">da sich das </w:t>
      </w:r>
      <w:proofErr w:type="spellStart"/>
      <w:r>
        <w:t>beiltlose</w:t>
      </w:r>
      <w:proofErr w:type="spellEnd"/>
      <w:r>
        <w:t xml:space="preserve"> </w:t>
      </w:r>
      <w:proofErr w:type="spellStart"/>
      <w:r>
        <w:t>bildt</w:t>
      </w:r>
      <w:proofErr w:type="spellEnd"/>
      <w:r>
        <w:br/>
        <w:t xml:space="preserve">In seins selbst </w:t>
      </w:r>
      <w:proofErr w:type="spellStart"/>
      <w:r>
        <w:t>bilt</w:t>
      </w:r>
      <w:proofErr w:type="spellEnd"/>
      <w:r>
        <w:t xml:space="preserve"> </w:t>
      </w:r>
      <w:proofErr w:type="spellStart"/>
      <w:r>
        <w:t>grutz</w:t>
      </w:r>
      <w:proofErr w:type="spellEnd"/>
      <w:r>
        <w:t>,</w:t>
      </w:r>
      <w:r>
        <w:br/>
        <w:t xml:space="preserve">in dem </w:t>
      </w:r>
      <w:proofErr w:type="spellStart"/>
      <w:r>
        <w:t>ingosse</w:t>
      </w:r>
      <w:proofErr w:type="spellEnd"/>
      <w:r>
        <w:t xml:space="preserve"> </w:t>
      </w:r>
      <w:proofErr w:type="spellStart"/>
      <w:r>
        <w:t>vnd</w:t>
      </w:r>
      <w:proofErr w:type="spellEnd"/>
      <w:r>
        <w:t xml:space="preserve"> </w:t>
      </w:r>
      <w:proofErr w:type="spellStart"/>
      <w:r>
        <w:t>außgeflüsse</w:t>
      </w:r>
      <w:proofErr w:type="spellEnd"/>
      <w:r>
        <w:t>,</w:t>
      </w:r>
    </w:p>
    <w:p w14:paraId="00200CE6" w14:textId="77777777" w:rsidR="002F4A1F" w:rsidRDefault="002F4A1F" w:rsidP="002F4A1F">
      <w:pPr>
        <w:pStyle w:val="StandardWeb"/>
      </w:pPr>
      <w:r>
        <w:t xml:space="preserve">Da </w:t>
      </w:r>
      <w:proofErr w:type="spellStart"/>
      <w:r>
        <w:t>seint</w:t>
      </w:r>
      <w:proofErr w:type="spellEnd"/>
      <w:r>
        <w:t xml:space="preserve"> die </w:t>
      </w:r>
      <w:proofErr w:type="spellStart"/>
      <w:r>
        <w:t>dinck</w:t>
      </w:r>
      <w:proofErr w:type="spellEnd"/>
      <w:r>
        <w:t xml:space="preserve"> mit </w:t>
      </w:r>
      <w:proofErr w:type="spellStart"/>
      <w:r>
        <w:t>vnderscheit</w:t>
      </w:r>
      <w:proofErr w:type="spellEnd"/>
      <w:r>
        <w:br/>
      </w:r>
      <w:proofErr w:type="spellStart"/>
      <w:r>
        <w:t>vnnd</w:t>
      </w:r>
      <w:proofErr w:type="spellEnd"/>
      <w:r>
        <w:t xml:space="preserve"> in </w:t>
      </w:r>
      <w:proofErr w:type="spellStart"/>
      <w:r>
        <w:t>einigkeit</w:t>
      </w:r>
      <w:proofErr w:type="spellEnd"/>
      <w:r>
        <w:t>,</w:t>
      </w:r>
      <w:r>
        <w:br/>
        <w:t xml:space="preserve">doch </w:t>
      </w:r>
      <w:proofErr w:type="spellStart"/>
      <w:r>
        <w:t>bleyben</w:t>
      </w:r>
      <w:proofErr w:type="spellEnd"/>
      <w:r>
        <w:t xml:space="preserve"> on alle </w:t>
      </w:r>
      <w:proofErr w:type="spellStart"/>
      <w:r>
        <w:t>vßgegangenheit</w:t>
      </w:r>
      <w:proofErr w:type="spellEnd"/>
    </w:p>
    <w:p w14:paraId="689B7352" w14:textId="77777777" w:rsidR="002F4A1F" w:rsidRDefault="002F4A1F" w:rsidP="002F4A1F">
      <w:pPr>
        <w:pStyle w:val="StandardWeb"/>
      </w:pPr>
      <w:r>
        <w:t xml:space="preserve">Ein in al </w:t>
      </w:r>
      <w:proofErr w:type="spellStart"/>
      <w:r>
        <w:t>vnd</w:t>
      </w:r>
      <w:proofErr w:type="spellEnd"/>
      <w:r>
        <w:t xml:space="preserve"> al in </w:t>
      </w:r>
      <w:proofErr w:type="spellStart"/>
      <w:r>
        <w:t>eyn</w:t>
      </w:r>
      <w:proofErr w:type="spellEnd"/>
      <w:r>
        <w:br/>
        <w:t xml:space="preserve">bekennen ist ein </w:t>
      </w:r>
      <w:proofErr w:type="spellStart"/>
      <w:r>
        <w:t>richer</w:t>
      </w:r>
      <w:proofErr w:type="spellEnd"/>
      <w:r>
        <w:t xml:space="preserve"> </w:t>
      </w:r>
      <w:proofErr w:type="spellStart"/>
      <w:r>
        <w:t>sunt</w:t>
      </w:r>
      <w:proofErr w:type="spellEnd"/>
      <w:r>
        <w:t>,</w:t>
      </w:r>
      <w:r>
        <w:br/>
        <w:t xml:space="preserve">Die </w:t>
      </w:r>
      <w:proofErr w:type="spellStart"/>
      <w:r>
        <w:t>dis</w:t>
      </w:r>
      <w:proofErr w:type="spellEnd"/>
      <w:r>
        <w:t xml:space="preserve"> </w:t>
      </w:r>
      <w:proofErr w:type="spellStart"/>
      <w:r>
        <w:t>inn</w:t>
      </w:r>
      <w:proofErr w:type="spellEnd"/>
      <w:r>
        <w:t xml:space="preserve"> der </w:t>
      </w:r>
      <w:proofErr w:type="spellStart"/>
      <w:r>
        <w:t>warheit</w:t>
      </w:r>
      <w:proofErr w:type="spellEnd"/>
      <w:r>
        <w:t xml:space="preserve"> seyn,</w:t>
      </w:r>
      <w:r>
        <w:br/>
        <w:t xml:space="preserve">den ist rechte </w:t>
      </w:r>
      <w:proofErr w:type="spellStart"/>
      <w:r>
        <w:t>fruede</w:t>
      </w:r>
      <w:proofErr w:type="spellEnd"/>
      <w:r>
        <w:t xml:space="preserve"> </w:t>
      </w:r>
      <w:proofErr w:type="spellStart"/>
      <w:r>
        <w:t>kunt</w:t>
      </w:r>
      <w:proofErr w:type="spellEnd"/>
      <w:r>
        <w:t>. Amen.</w:t>
      </w:r>
    </w:p>
    <w:p w14:paraId="0353775C" w14:textId="77777777" w:rsidR="002F4A1F" w:rsidRDefault="002F4A1F" w:rsidP="002F4A1F">
      <w:pPr>
        <w:pStyle w:val="berschrift1"/>
      </w:pPr>
      <w:r>
        <w:t>Hört, Gott liebt mich mit liebe rein</w:t>
      </w:r>
    </w:p>
    <w:p w14:paraId="3416AB29" w14:textId="77777777" w:rsidR="002F4A1F" w:rsidRDefault="002F4A1F" w:rsidP="002F4A1F">
      <w:pPr>
        <w:pStyle w:val="StandardWeb"/>
      </w:pPr>
      <w:r>
        <w:t>Hört, Gott liebt mich mit liebe rein,</w:t>
      </w:r>
      <w:r>
        <w:br/>
        <w:t>Drin Er sich selber liebt allein:</w:t>
      </w:r>
      <w:r>
        <w:br/>
      </w:r>
      <w:proofErr w:type="spellStart"/>
      <w:r>
        <w:t>Vnd</w:t>
      </w:r>
      <w:proofErr w:type="spellEnd"/>
      <w:r>
        <w:t xml:space="preserve"> ich lieb Ihn auch </w:t>
      </w:r>
      <w:proofErr w:type="spellStart"/>
      <w:r>
        <w:t>widerumb</w:t>
      </w:r>
      <w:proofErr w:type="spellEnd"/>
      <w:r>
        <w:t xml:space="preserve"> </w:t>
      </w:r>
      <w:proofErr w:type="spellStart"/>
      <w:r>
        <w:t>ebn</w:t>
      </w:r>
      <w:proofErr w:type="spellEnd"/>
      <w:r>
        <w:t>,</w:t>
      </w:r>
      <w:r>
        <w:br/>
        <w:t xml:space="preserve">Mit seiner lieb, so Er mir </w:t>
      </w:r>
      <w:proofErr w:type="spellStart"/>
      <w:r>
        <w:t>gebn</w:t>
      </w:r>
      <w:proofErr w:type="spellEnd"/>
      <w:r>
        <w:t>,</w:t>
      </w:r>
      <w:r>
        <w:br/>
        <w:t xml:space="preserve">Ja </w:t>
      </w:r>
      <w:proofErr w:type="spellStart"/>
      <w:r>
        <w:t>drinn</w:t>
      </w:r>
      <w:proofErr w:type="spellEnd"/>
      <w:r>
        <w:t xml:space="preserve"> Er sich selber lieb hat:</w:t>
      </w:r>
      <w:r>
        <w:br/>
      </w:r>
      <w:proofErr w:type="spellStart"/>
      <w:r>
        <w:t>Frewt</w:t>
      </w:r>
      <w:proofErr w:type="spellEnd"/>
      <w:r>
        <w:t xml:space="preserve"> euch mit mir, für solche Gnad,</w:t>
      </w:r>
      <w:r>
        <w:br/>
        <w:t>Dann es ist ein Hitz, ein Gott trieb</w:t>
      </w:r>
      <w:r>
        <w:br/>
        <w:t xml:space="preserve">Deß </w:t>
      </w:r>
      <w:proofErr w:type="spellStart"/>
      <w:r>
        <w:t>heilgen</w:t>
      </w:r>
      <w:proofErr w:type="spellEnd"/>
      <w:r>
        <w:t xml:space="preserve"> Geists, drin ich Ihn lieb.</w:t>
      </w:r>
    </w:p>
    <w:p w14:paraId="4CFE2530" w14:textId="77777777" w:rsidR="002F4A1F" w:rsidRDefault="002F4A1F" w:rsidP="002F4A1F">
      <w:pPr>
        <w:pStyle w:val="berschrift1"/>
      </w:pPr>
      <w:proofErr w:type="spellStart"/>
      <w:r>
        <w:t>ICh</w:t>
      </w:r>
      <w:proofErr w:type="spellEnd"/>
      <w:r>
        <w:t xml:space="preserve"> </w:t>
      </w:r>
      <w:proofErr w:type="spellStart"/>
      <w:r>
        <w:t>müß</w:t>
      </w:r>
      <w:proofErr w:type="spellEnd"/>
      <w:r>
        <w:t xml:space="preserve"> die </w:t>
      </w:r>
      <w:proofErr w:type="spellStart"/>
      <w:r>
        <w:t>creaturen</w:t>
      </w:r>
      <w:proofErr w:type="spellEnd"/>
      <w:r>
        <w:t xml:space="preserve"> fliehen</w:t>
      </w:r>
    </w:p>
    <w:p w14:paraId="4CE57AB4" w14:textId="77777777" w:rsidR="002F4A1F" w:rsidRDefault="002F4A1F" w:rsidP="002F4A1F">
      <w:pPr>
        <w:pStyle w:val="StandardWeb"/>
      </w:pPr>
      <w:proofErr w:type="spellStart"/>
      <w:r>
        <w:t>ICh</w:t>
      </w:r>
      <w:proofErr w:type="spellEnd"/>
      <w:r>
        <w:t xml:space="preserve"> </w:t>
      </w:r>
      <w:proofErr w:type="spellStart"/>
      <w:r>
        <w:t>müß</w:t>
      </w:r>
      <w:proofErr w:type="spellEnd"/>
      <w:r>
        <w:t xml:space="preserve"> die </w:t>
      </w:r>
      <w:proofErr w:type="spellStart"/>
      <w:r>
        <w:t>creaturen</w:t>
      </w:r>
      <w:proofErr w:type="spellEnd"/>
      <w:r>
        <w:t xml:space="preserve"> fliehen</w:t>
      </w:r>
      <w:r>
        <w:br/>
        <w:t xml:space="preserve">und </w:t>
      </w:r>
      <w:proofErr w:type="spellStart"/>
      <w:r>
        <w:t>süchen</w:t>
      </w:r>
      <w:proofErr w:type="spellEnd"/>
      <w:r>
        <w:t xml:space="preserve"> </w:t>
      </w:r>
      <w:proofErr w:type="spellStart"/>
      <w:r>
        <w:t>herczen</w:t>
      </w:r>
      <w:proofErr w:type="spellEnd"/>
      <w:r>
        <w:t xml:space="preserve"> </w:t>
      </w:r>
      <w:proofErr w:type="spellStart"/>
      <w:r>
        <w:t>einikeit</w:t>
      </w:r>
      <w:proofErr w:type="spellEnd"/>
      <w:r>
        <w:t>,</w:t>
      </w:r>
      <w:r>
        <w:br/>
        <w:t xml:space="preserve">Sol ich den geist zu </w:t>
      </w:r>
      <w:proofErr w:type="spellStart"/>
      <w:r>
        <w:t>gotte</w:t>
      </w:r>
      <w:proofErr w:type="spellEnd"/>
      <w:r>
        <w:t xml:space="preserve"> ziehen</w:t>
      </w:r>
      <w:r>
        <w:br/>
      </w:r>
      <w:proofErr w:type="spellStart"/>
      <w:r>
        <w:t>dz</w:t>
      </w:r>
      <w:proofErr w:type="spellEnd"/>
      <w:r>
        <w:t xml:space="preserve"> er </w:t>
      </w:r>
      <w:proofErr w:type="spellStart"/>
      <w:r>
        <w:t>blibe</w:t>
      </w:r>
      <w:proofErr w:type="spellEnd"/>
      <w:r>
        <w:t xml:space="preserve"> in </w:t>
      </w:r>
      <w:proofErr w:type="spellStart"/>
      <w:r>
        <w:t>reinikeit</w:t>
      </w:r>
      <w:proofErr w:type="spellEnd"/>
      <w:r>
        <w:t>.</w:t>
      </w:r>
    </w:p>
    <w:p w14:paraId="1AA1242F" w14:textId="77777777" w:rsidR="002F4A1F" w:rsidRDefault="002F4A1F" w:rsidP="002F4A1F">
      <w:pPr>
        <w:pStyle w:val="StandardWeb"/>
      </w:pPr>
      <w:r>
        <w:t xml:space="preserve">Ich </w:t>
      </w:r>
      <w:proofErr w:type="spellStart"/>
      <w:r>
        <w:t>müß</w:t>
      </w:r>
      <w:proofErr w:type="spellEnd"/>
      <w:r>
        <w:t xml:space="preserve"> die </w:t>
      </w:r>
      <w:proofErr w:type="spellStart"/>
      <w:r>
        <w:t>ußren</w:t>
      </w:r>
      <w:proofErr w:type="spellEnd"/>
      <w:r>
        <w:t xml:space="preserve"> sinne zwingen</w:t>
      </w:r>
      <w:r>
        <w:br/>
      </w:r>
      <w:proofErr w:type="spellStart"/>
      <w:r>
        <w:t>sol</w:t>
      </w:r>
      <w:proofErr w:type="spellEnd"/>
      <w:r>
        <w:t xml:space="preserve"> ich </w:t>
      </w:r>
      <w:proofErr w:type="spellStart"/>
      <w:r>
        <w:t>emphahen</w:t>
      </w:r>
      <w:proofErr w:type="spellEnd"/>
      <w:r>
        <w:t xml:space="preserve"> </w:t>
      </w:r>
      <w:proofErr w:type="spellStart"/>
      <w:r>
        <w:t>dz</w:t>
      </w:r>
      <w:proofErr w:type="spellEnd"/>
      <w:r>
        <w:t xml:space="preserve"> oberste gut,</w:t>
      </w:r>
      <w:r>
        <w:br/>
        <w:t xml:space="preserve">Und </w:t>
      </w:r>
      <w:proofErr w:type="spellStart"/>
      <w:r>
        <w:t>stettes</w:t>
      </w:r>
      <w:proofErr w:type="spellEnd"/>
      <w:r>
        <w:t xml:space="preserve"> nach der </w:t>
      </w:r>
      <w:proofErr w:type="spellStart"/>
      <w:r>
        <w:t>tugent</w:t>
      </w:r>
      <w:proofErr w:type="spellEnd"/>
      <w:r>
        <w:t xml:space="preserve"> ringen</w:t>
      </w:r>
      <w:r>
        <w:br/>
      </w:r>
      <w:proofErr w:type="spellStart"/>
      <w:r>
        <w:t>sol</w:t>
      </w:r>
      <w:proofErr w:type="spellEnd"/>
      <w:r>
        <w:t xml:space="preserve"> mir werden der minne </w:t>
      </w:r>
      <w:proofErr w:type="spellStart"/>
      <w:r>
        <w:t>glut</w:t>
      </w:r>
      <w:proofErr w:type="spellEnd"/>
      <w:r>
        <w:t>.</w:t>
      </w:r>
    </w:p>
    <w:p w14:paraId="32F5DBEB" w14:textId="77777777" w:rsidR="002F4A1F" w:rsidRDefault="002F4A1F" w:rsidP="002F4A1F">
      <w:pPr>
        <w:pStyle w:val="StandardWeb"/>
      </w:pPr>
      <w:r>
        <w:t xml:space="preserve">Ich </w:t>
      </w:r>
      <w:proofErr w:type="spellStart"/>
      <w:r>
        <w:t>müß</w:t>
      </w:r>
      <w:proofErr w:type="spellEnd"/>
      <w:r>
        <w:t xml:space="preserve"> die schnelle </w:t>
      </w:r>
      <w:proofErr w:type="spellStart"/>
      <w:r>
        <w:t>zunge</w:t>
      </w:r>
      <w:proofErr w:type="spellEnd"/>
      <w:r>
        <w:t xml:space="preserve"> binden,</w:t>
      </w:r>
      <w:r>
        <w:br/>
      </w:r>
      <w:proofErr w:type="spellStart"/>
      <w:r>
        <w:t>dz</w:t>
      </w:r>
      <w:proofErr w:type="spellEnd"/>
      <w:r>
        <w:t xml:space="preserve"> mir </w:t>
      </w:r>
      <w:proofErr w:type="spellStart"/>
      <w:r>
        <w:t>krum</w:t>
      </w:r>
      <w:proofErr w:type="spellEnd"/>
      <w:r>
        <w:t xml:space="preserve"> </w:t>
      </w:r>
      <w:proofErr w:type="spellStart"/>
      <w:r>
        <w:t>sy</w:t>
      </w:r>
      <w:proofErr w:type="spellEnd"/>
      <w:r>
        <w:t xml:space="preserve"> also </w:t>
      </w:r>
      <w:proofErr w:type="spellStart"/>
      <w:r>
        <w:t>schleht</w:t>
      </w:r>
      <w:proofErr w:type="spellEnd"/>
      <w:r>
        <w:t>,</w:t>
      </w:r>
      <w:r>
        <w:br/>
        <w:t xml:space="preserve">Sol ich von </w:t>
      </w:r>
      <w:proofErr w:type="spellStart"/>
      <w:r>
        <w:t>gott</w:t>
      </w:r>
      <w:proofErr w:type="spellEnd"/>
      <w:r>
        <w:t xml:space="preserve"> </w:t>
      </w:r>
      <w:proofErr w:type="spellStart"/>
      <w:r>
        <w:t>ül</w:t>
      </w:r>
      <w:proofErr w:type="spellEnd"/>
      <w:r>
        <w:t xml:space="preserve"> befinden</w:t>
      </w:r>
      <w:r>
        <w:br/>
        <w:t>und mir immer werden recht.</w:t>
      </w:r>
    </w:p>
    <w:p w14:paraId="1D028CBB" w14:textId="77777777" w:rsidR="002F4A1F" w:rsidRDefault="002F4A1F" w:rsidP="002F4A1F">
      <w:pPr>
        <w:pStyle w:val="StandardWeb"/>
      </w:pPr>
      <w:r>
        <w:rPr>
          <w:rStyle w:val="Fett"/>
        </w:rPr>
        <w:t>Übertragung</w:t>
      </w:r>
    </w:p>
    <w:p w14:paraId="05DDAAEB" w14:textId="77777777" w:rsidR="002F4A1F" w:rsidRDefault="002F4A1F" w:rsidP="002F4A1F">
      <w:pPr>
        <w:pStyle w:val="StandardWeb"/>
      </w:pPr>
      <w:r>
        <w:t>Ich muß die Creaturen fliehen</w:t>
      </w:r>
      <w:r>
        <w:br/>
        <w:t xml:space="preserve">und suchen </w:t>
      </w:r>
      <w:proofErr w:type="spellStart"/>
      <w:r>
        <w:t>Hertzens</w:t>
      </w:r>
      <w:proofErr w:type="spellEnd"/>
      <w:r>
        <w:t xml:space="preserve"> Innigkeit,</w:t>
      </w:r>
      <w:r>
        <w:br/>
        <w:t>Soll ich den Geist zu Gotte ziehen,</w:t>
      </w:r>
      <w:r>
        <w:br/>
      </w:r>
      <w:proofErr w:type="spellStart"/>
      <w:r>
        <w:t>auff</w:t>
      </w:r>
      <w:proofErr w:type="spellEnd"/>
      <w:r>
        <w:t xml:space="preserve"> das er bleib in </w:t>
      </w:r>
      <w:proofErr w:type="spellStart"/>
      <w:r>
        <w:t>Reineheit</w:t>
      </w:r>
      <w:proofErr w:type="spellEnd"/>
      <w:r>
        <w:t>.</w:t>
      </w:r>
    </w:p>
    <w:p w14:paraId="23F2A9B4" w14:textId="77777777" w:rsidR="002F4A1F" w:rsidRDefault="002F4A1F" w:rsidP="002F4A1F">
      <w:pPr>
        <w:pStyle w:val="StandardWeb"/>
      </w:pPr>
      <w:r>
        <w:t xml:space="preserve">Ich muß die </w:t>
      </w:r>
      <w:proofErr w:type="spellStart"/>
      <w:r>
        <w:t>eüssern</w:t>
      </w:r>
      <w:proofErr w:type="spellEnd"/>
      <w:r>
        <w:t xml:space="preserve"> Sinne zwingen,</w:t>
      </w:r>
      <w:r>
        <w:br/>
        <w:t xml:space="preserve">soll ich </w:t>
      </w:r>
      <w:proofErr w:type="spellStart"/>
      <w:r>
        <w:t>entpfahn</w:t>
      </w:r>
      <w:proofErr w:type="spellEnd"/>
      <w:r>
        <w:t xml:space="preserve"> das oberst Guth,</w:t>
      </w:r>
      <w:r>
        <w:br/>
        <w:t xml:space="preserve">Von </w:t>
      </w:r>
      <w:proofErr w:type="spellStart"/>
      <w:r>
        <w:t>stehtigs</w:t>
      </w:r>
      <w:proofErr w:type="spellEnd"/>
      <w:r>
        <w:t xml:space="preserve"> nach der Tugend ringen,</w:t>
      </w:r>
      <w:r>
        <w:br/>
        <w:t xml:space="preserve">soll mir werden der Liebe </w:t>
      </w:r>
      <w:proofErr w:type="spellStart"/>
      <w:r>
        <w:t>glut</w:t>
      </w:r>
      <w:proofErr w:type="spellEnd"/>
      <w:r>
        <w:t>.</w:t>
      </w:r>
    </w:p>
    <w:p w14:paraId="2F6517F0" w14:textId="77777777" w:rsidR="002F4A1F" w:rsidRDefault="002F4A1F" w:rsidP="002F4A1F">
      <w:pPr>
        <w:pStyle w:val="StandardWeb"/>
      </w:pPr>
      <w:r>
        <w:t>Ich muß die schnelle Zunge binden</w:t>
      </w:r>
      <w:r>
        <w:br/>
        <w:t xml:space="preserve">und </w:t>
      </w:r>
      <w:proofErr w:type="spellStart"/>
      <w:r>
        <w:t>waß</w:t>
      </w:r>
      <w:proofErr w:type="spellEnd"/>
      <w:r>
        <w:t xml:space="preserve"> sie </w:t>
      </w:r>
      <w:proofErr w:type="spellStart"/>
      <w:r>
        <w:t>krümpt</w:t>
      </w:r>
      <w:proofErr w:type="spellEnd"/>
      <w:r>
        <w:t xml:space="preserve"> </w:t>
      </w:r>
      <w:proofErr w:type="spellStart"/>
      <w:r>
        <w:t>nuhn</w:t>
      </w:r>
      <w:proofErr w:type="spellEnd"/>
      <w:r>
        <w:t xml:space="preserve"> machen schlecht,</w:t>
      </w:r>
      <w:r>
        <w:br/>
        <w:t xml:space="preserve">Soll ich von Gott wahr </w:t>
      </w:r>
      <w:proofErr w:type="spellStart"/>
      <w:r>
        <w:t>fried</w:t>
      </w:r>
      <w:proofErr w:type="spellEnd"/>
      <w:r>
        <w:t xml:space="preserve"> befinden,</w:t>
      </w:r>
      <w:r>
        <w:br/>
        <w:t xml:space="preserve">ja soll mir immer werden recht. </w:t>
      </w:r>
    </w:p>
    <w:p w14:paraId="49496E55" w14:textId="77777777" w:rsidR="002F4A1F" w:rsidRDefault="002F4A1F" w:rsidP="002F4A1F">
      <w:pPr>
        <w:pStyle w:val="berschrift1"/>
      </w:pPr>
      <w:proofErr w:type="spellStart"/>
      <w:r>
        <w:t>ICh</w:t>
      </w:r>
      <w:proofErr w:type="spellEnd"/>
      <w:r>
        <w:t xml:space="preserve"> </w:t>
      </w:r>
      <w:proofErr w:type="spellStart"/>
      <w:r>
        <w:t>wil</w:t>
      </w:r>
      <w:proofErr w:type="spellEnd"/>
      <w:r>
        <w:t xml:space="preserve"> von </w:t>
      </w:r>
      <w:proofErr w:type="spellStart"/>
      <w:r>
        <w:t>bloßheit</w:t>
      </w:r>
      <w:proofErr w:type="spellEnd"/>
      <w:r>
        <w:t xml:space="preserve"> singen </w:t>
      </w:r>
      <w:proofErr w:type="spellStart"/>
      <w:r>
        <w:t>neuwen</w:t>
      </w:r>
      <w:proofErr w:type="spellEnd"/>
      <w:r>
        <w:t xml:space="preserve"> </w:t>
      </w:r>
      <w:proofErr w:type="spellStart"/>
      <w:r>
        <w:t>sanck</w:t>
      </w:r>
      <w:proofErr w:type="spellEnd"/>
    </w:p>
    <w:p w14:paraId="211A9B1B" w14:textId="77777777" w:rsidR="002F4A1F" w:rsidRDefault="002F4A1F" w:rsidP="002F4A1F">
      <w:pPr>
        <w:pStyle w:val="StandardWeb"/>
      </w:pPr>
      <w:proofErr w:type="spellStart"/>
      <w:r>
        <w:t>ICh</w:t>
      </w:r>
      <w:proofErr w:type="spellEnd"/>
      <w:r>
        <w:t xml:space="preserve"> </w:t>
      </w:r>
      <w:proofErr w:type="spellStart"/>
      <w:r>
        <w:t>wil</w:t>
      </w:r>
      <w:proofErr w:type="spellEnd"/>
      <w:r>
        <w:t xml:space="preserve"> von </w:t>
      </w:r>
      <w:proofErr w:type="spellStart"/>
      <w:r>
        <w:t>bloßheit</w:t>
      </w:r>
      <w:proofErr w:type="spellEnd"/>
      <w:r>
        <w:t xml:space="preserve"> singen </w:t>
      </w:r>
      <w:proofErr w:type="spellStart"/>
      <w:r>
        <w:t>neuwen</w:t>
      </w:r>
      <w:proofErr w:type="spellEnd"/>
      <w:r>
        <w:t xml:space="preserve"> </w:t>
      </w:r>
      <w:proofErr w:type="spellStart"/>
      <w:r>
        <w:t>sanck</w:t>
      </w:r>
      <w:proofErr w:type="spellEnd"/>
      <w:r>
        <w:t>,</w:t>
      </w:r>
      <w:r>
        <w:br/>
      </w:r>
      <w:proofErr w:type="spellStart"/>
      <w:r>
        <w:t>wan</w:t>
      </w:r>
      <w:proofErr w:type="spellEnd"/>
      <w:r>
        <w:t xml:space="preserve"> rechte </w:t>
      </w:r>
      <w:proofErr w:type="spellStart"/>
      <w:r>
        <w:t>lauterkeit</w:t>
      </w:r>
      <w:proofErr w:type="spellEnd"/>
      <w:r>
        <w:t xml:space="preserve"> ist </w:t>
      </w:r>
      <w:proofErr w:type="spellStart"/>
      <w:r>
        <w:t>onn</w:t>
      </w:r>
      <w:proofErr w:type="spellEnd"/>
      <w:r>
        <w:t xml:space="preserve"> </w:t>
      </w:r>
      <w:proofErr w:type="spellStart"/>
      <w:r>
        <w:t>gedanck</w:t>
      </w:r>
      <w:proofErr w:type="spellEnd"/>
      <w:r>
        <w:t>,</w:t>
      </w:r>
      <w:r>
        <w:br/>
      </w:r>
      <w:proofErr w:type="spellStart"/>
      <w:r>
        <w:t>Gedancken</w:t>
      </w:r>
      <w:proofErr w:type="spellEnd"/>
      <w:r>
        <w:t xml:space="preserve"> </w:t>
      </w:r>
      <w:proofErr w:type="spellStart"/>
      <w:r>
        <w:t>mögenn</w:t>
      </w:r>
      <w:proofErr w:type="spellEnd"/>
      <w:r>
        <w:t xml:space="preserve"> da </w:t>
      </w:r>
      <w:proofErr w:type="spellStart"/>
      <w:r>
        <w:t>nit</w:t>
      </w:r>
      <w:proofErr w:type="spellEnd"/>
      <w:r>
        <w:t xml:space="preserve"> seyn,</w:t>
      </w:r>
      <w:r>
        <w:br/>
        <w:t>so ich verloren hab das mein.</w:t>
      </w:r>
      <w:r>
        <w:br/>
        <w:t xml:space="preserve">Ich bin </w:t>
      </w:r>
      <w:proofErr w:type="spellStart"/>
      <w:r>
        <w:t>entworden</w:t>
      </w:r>
      <w:proofErr w:type="spellEnd"/>
      <w:r>
        <w:t>,</w:t>
      </w:r>
      <w:r>
        <w:br/>
        <w:t xml:space="preserve">der zumal </w:t>
      </w:r>
      <w:proofErr w:type="spellStart"/>
      <w:r>
        <w:t>entgeistet</w:t>
      </w:r>
      <w:proofErr w:type="spellEnd"/>
      <w:r>
        <w:t xml:space="preserve"> ist, der mag </w:t>
      </w:r>
      <w:proofErr w:type="spellStart"/>
      <w:r>
        <w:t>nit</w:t>
      </w:r>
      <w:proofErr w:type="spellEnd"/>
      <w:r>
        <w:t xml:space="preserve"> sorgen.</w:t>
      </w:r>
    </w:p>
    <w:p w14:paraId="14BD27B0" w14:textId="77777777" w:rsidR="002F4A1F" w:rsidRDefault="002F4A1F" w:rsidP="002F4A1F">
      <w:pPr>
        <w:pStyle w:val="StandardWeb"/>
      </w:pPr>
      <w:r>
        <w:t xml:space="preserve">Mich irret </w:t>
      </w:r>
      <w:proofErr w:type="spellStart"/>
      <w:r>
        <w:t>nummer</w:t>
      </w:r>
      <w:proofErr w:type="spellEnd"/>
      <w:r>
        <w:t xml:space="preserve"> </w:t>
      </w:r>
      <w:proofErr w:type="spellStart"/>
      <w:r>
        <w:t>mer</w:t>
      </w:r>
      <w:proofErr w:type="spellEnd"/>
      <w:r>
        <w:t xml:space="preserve"> </w:t>
      </w:r>
      <w:proofErr w:type="spellStart"/>
      <w:r>
        <w:t>meyne</w:t>
      </w:r>
      <w:proofErr w:type="spellEnd"/>
      <w:r>
        <w:t xml:space="preserve"> </w:t>
      </w:r>
      <w:proofErr w:type="spellStart"/>
      <w:r>
        <w:t>vngelich</w:t>
      </w:r>
      <w:proofErr w:type="spellEnd"/>
      <w:r>
        <w:t>,</w:t>
      </w:r>
      <w:r>
        <w:br/>
        <w:t xml:space="preserve">ich </w:t>
      </w:r>
      <w:proofErr w:type="spellStart"/>
      <w:r>
        <w:t>byn</w:t>
      </w:r>
      <w:proofErr w:type="spellEnd"/>
      <w:r>
        <w:t xml:space="preserve"> so gerne arm </w:t>
      </w:r>
      <w:proofErr w:type="spellStart"/>
      <w:r>
        <w:t>vnd</w:t>
      </w:r>
      <w:proofErr w:type="spellEnd"/>
      <w:r>
        <w:t xml:space="preserve"> reich,</w:t>
      </w:r>
      <w:r>
        <w:br/>
        <w:t xml:space="preserve">Mit </w:t>
      </w:r>
      <w:proofErr w:type="spellStart"/>
      <w:r>
        <w:t>bielden</w:t>
      </w:r>
      <w:proofErr w:type="spellEnd"/>
      <w:r>
        <w:t xml:space="preserve"> mag ich </w:t>
      </w:r>
      <w:proofErr w:type="spellStart"/>
      <w:r>
        <w:t>nit</w:t>
      </w:r>
      <w:proofErr w:type="spellEnd"/>
      <w:r>
        <w:t xml:space="preserve"> </w:t>
      </w:r>
      <w:proofErr w:type="spellStart"/>
      <w:r>
        <w:t>vmmegeen</w:t>
      </w:r>
      <w:proofErr w:type="spellEnd"/>
      <w:r>
        <w:t>,</w:t>
      </w:r>
      <w:r>
        <w:br/>
        <w:t xml:space="preserve">meins selbst muß ich ledig </w:t>
      </w:r>
      <w:proofErr w:type="spellStart"/>
      <w:r>
        <w:t>steen</w:t>
      </w:r>
      <w:proofErr w:type="spellEnd"/>
      <w:r>
        <w:t>.</w:t>
      </w:r>
      <w:r>
        <w:br/>
        <w:t xml:space="preserve">Ich bin </w:t>
      </w:r>
      <w:proofErr w:type="spellStart"/>
      <w:r>
        <w:t>entworden</w:t>
      </w:r>
      <w:proofErr w:type="spellEnd"/>
      <w:r>
        <w:t>,</w:t>
      </w:r>
      <w:r>
        <w:br/>
        <w:t xml:space="preserve">der zumal </w:t>
      </w:r>
      <w:proofErr w:type="spellStart"/>
      <w:r>
        <w:t>entgeistet</w:t>
      </w:r>
      <w:proofErr w:type="spellEnd"/>
      <w:r>
        <w:t xml:space="preserve"> ist, der mag </w:t>
      </w:r>
      <w:proofErr w:type="spellStart"/>
      <w:r>
        <w:t>nit</w:t>
      </w:r>
      <w:proofErr w:type="spellEnd"/>
      <w:r>
        <w:t xml:space="preserve"> sorgen.</w:t>
      </w:r>
    </w:p>
    <w:p w14:paraId="37A84C5A" w14:textId="77777777" w:rsidR="002F4A1F" w:rsidRDefault="002F4A1F" w:rsidP="002F4A1F">
      <w:pPr>
        <w:pStyle w:val="StandardWeb"/>
      </w:pPr>
      <w:r>
        <w:t xml:space="preserve">Wilt </w:t>
      </w:r>
      <w:proofErr w:type="spellStart"/>
      <w:r>
        <w:t>ir</w:t>
      </w:r>
      <w:proofErr w:type="spellEnd"/>
      <w:r>
        <w:t xml:space="preserve"> wissen, wie ich von dem </w:t>
      </w:r>
      <w:proofErr w:type="spellStart"/>
      <w:r>
        <w:t>bielden</w:t>
      </w:r>
      <w:proofErr w:type="spellEnd"/>
      <w:r>
        <w:t xml:space="preserve"> kam?</w:t>
      </w:r>
      <w:r>
        <w:br/>
        <w:t xml:space="preserve">do ich rechte </w:t>
      </w:r>
      <w:proofErr w:type="spellStart"/>
      <w:r>
        <w:t>eincheyt</w:t>
      </w:r>
      <w:proofErr w:type="spellEnd"/>
      <w:r>
        <w:t xml:space="preserve"> in mir </w:t>
      </w:r>
      <w:proofErr w:type="spellStart"/>
      <w:r>
        <w:t>vernam</w:t>
      </w:r>
      <w:proofErr w:type="spellEnd"/>
      <w:r>
        <w:t>.</w:t>
      </w:r>
      <w:r>
        <w:br/>
        <w:t xml:space="preserve">Das ist rechte </w:t>
      </w:r>
      <w:proofErr w:type="spellStart"/>
      <w:r>
        <w:t>einicheyt</w:t>
      </w:r>
      <w:proofErr w:type="spellEnd"/>
      <w:r>
        <w:t>,</w:t>
      </w:r>
      <w:r>
        <w:br/>
        <w:t xml:space="preserve">so mich entsetzt noch lieb noch </w:t>
      </w:r>
      <w:proofErr w:type="spellStart"/>
      <w:r>
        <w:t>leit</w:t>
      </w:r>
      <w:proofErr w:type="spellEnd"/>
      <w:r>
        <w:t>.</w:t>
      </w:r>
      <w:r>
        <w:br/>
        <w:t xml:space="preserve">Ich bin </w:t>
      </w:r>
      <w:proofErr w:type="spellStart"/>
      <w:r>
        <w:t>entworden</w:t>
      </w:r>
      <w:proofErr w:type="spellEnd"/>
      <w:r>
        <w:t>,</w:t>
      </w:r>
      <w:r>
        <w:br/>
        <w:t xml:space="preserve">der zumal </w:t>
      </w:r>
      <w:proofErr w:type="spellStart"/>
      <w:r>
        <w:t>entgeistet</w:t>
      </w:r>
      <w:proofErr w:type="spellEnd"/>
      <w:r>
        <w:t xml:space="preserve"> ist, der mag </w:t>
      </w:r>
      <w:proofErr w:type="spellStart"/>
      <w:r>
        <w:t>nit</w:t>
      </w:r>
      <w:proofErr w:type="spellEnd"/>
      <w:r>
        <w:t xml:space="preserve"> sorgen.</w:t>
      </w:r>
    </w:p>
    <w:p w14:paraId="4E85E220" w14:textId="77777777" w:rsidR="002F4A1F" w:rsidRDefault="002F4A1F" w:rsidP="002F4A1F">
      <w:pPr>
        <w:pStyle w:val="StandardWeb"/>
      </w:pPr>
      <w:r>
        <w:t xml:space="preserve">Wilt </w:t>
      </w:r>
      <w:proofErr w:type="spellStart"/>
      <w:r>
        <w:t>ir</w:t>
      </w:r>
      <w:proofErr w:type="spellEnd"/>
      <w:r>
        <w:t xml:space="preserve"> wissen, wie ich von dem </w:t>
      </w:r>
      <w:proofErr w:type="spellStart"/>
      <w:r>
        <w:t>geiste</w:t>
      </w:r>
      <w:proofErr w:type="spellEnd"/>
      <w:r>
        <w:t xml:space="preserve"> kam?</w:t>
      </w:r>
      <w:r>
        <w:br/>
        <w:t xml:space="preserve">doch ich weder diß noch das in mir </w:t>
      </w:r>
      <w:proofErr w:type="spellStart"/>
      <w:r>
        <w:t>vernam</w:t>
      </w:r>
      <w:proofErr w:type="spellEnd"/>
      <w:r>
        <w:t>,</w:t>
      </w:r>
      <w:r>
        <w:br/>
        <w:t xml:space="preserve">Dan </w:t>
      </w:r>
      <w:proofErr w:type="spellStart"/>
      <w:r>
        <w:t>blosse</w:t>
      </w:r>
      <w:proofErr w:type="spellEnd"/>
      <w:r>
        <w:t xml:space="preserve"> </w:t>
      </w:r>
      <w:proofErr w:type="spellStart"/>
      <w:r>
        <w:t>gotheit</w:t>
      </w:r>
      <w:proofErr w:type="spellEnd"/>
      <w:r>
        <w:t xml:space="preserve"> </w:t>
      </w:r>
      <w:proofErr w:type="spellStart"/>
      <w:r>
        <w:t>vngegrundet</w:t>
      </w:r>
      <w:proofErr w:type="spellEnd"/>
      <w:r>
        <w:t>,</w:t>
      </w:r>
      <w:r>
        <w:br/>
        <w:t xml:space="preserve">do </w:t>
      </w:r>
      <w:proofErr w:type="spellStart"/>
      <w:r>
        <w:t>mogt</w:t>
      </w:r>
      <w:proofErr w:type="spellEnd"/>
      <w:r>
        <w:t xml:space="preserve"> ich langer </w:t>
      </w:r>
      <w:proofErr w:type="spellStart"/>
      <w:r>
        <w:t>schwygen</w:t>
      </w:r>
      <w:proofErr w:type="spellEnd"/>
      <w:r>
        <w:t xml:space="preserve"> </w:t>
      </w:r>
      <w:proofErr w:type="spellStart"/>
      <w:r>
        <w:t>nit</w:t>
      </w:r>
      <w:proofErr w:type="spellEnd"/>
      <w:r>
        <w:t xml:space="preserve">: ich </w:t>
      </w:r>
      <w:proofErr w:type="spellStart"/>
      <w:r>
        <w:t>möstet</w:t>
      </w:r>
      <w:proofErr w:type="spellEnd"/>
      <w:r>
        <w:t xml:space="preserve"> </w:t>
      </w:r>
      <w:proofErr w:type="spellStart"/>
      <w:r>
        <w:t>kunden</w:t>
      </w:r>
      <w:proofErr w:type="spellEnd"/>
      <w:r>
        <w:t>.</w:t>
      </w:r>
      <w:r>
        <w:br/>
        <w:t xml:space="preserve">Ich bin </w:t>
      </w:r>
      <w:proofErr w:type="spellStart"/>
      <w:r>
        <w:t>entworden</w:t>
      </w:r>
      <w:proofErr w:type="spellEnd"/>
      <w:r>
        <w:t>,</w:t>
      </w:r>
      <w:r>
        <w:br/>
        <w:t xml:space="preserve">der zumal </w:t>
      </w:r>
      <w:proofErr w:type="spellStart"/>
      <w:r>
        <w:t>entgeistet</w:t>
      </w:r>
      <w:proofErr w:type="spellEnd"/>
      <w:r>
        <w:t xml:space="preserve"> ist, der mag </w:t>
      </w:r>
      <w:proofErr w:type="spellStart"/>
      <w:r>
        <w:t>nit</w:t>
      </w:r>
      <w:proofErr w:type="spellEnd"/>
      <w:r>
        <w:t xml:space="preserve"> sorgen.</w:t>
      </w:r>
    </w:p>
    <w:p w14:paraId="0140BFC5" w14:textId="77777777" w:rsidR="002F4A1F" w:rsidRDefault="002F4A1F" w:rsidP="002F4A1F">
      <w:pPr>
        <w:pStyle w:val="StandardWeb"/>
      </w:pPr>
      <w:proofErr w:type="spellStart"/>
      <w:r>
        <w:t>Synt</w:t>
      </w:r>
      <w:proofErr w:type="spellEnd"/>
      <w:r>
        <w:t xml:space="preserve"> ich </w:t>
      </w:r>
      <w:proofErr w:type="spellStart"/>
      <w:r>
        <w:t>alsus</w:t>
      </w:r>
      <w:proofErr w:type="spellEnd"/>
      <w:r>
        <w:t xml:space="preserve"> verloren </w:t>
      </w:r>
      <w:proofErr w:type="spellStart"/>
      <w:r>
        <w:t>byn</w:t>
      </w:r>
      <w:proofErr w:type="spellEnd"/>
      <w:r>
        <w:t xml:space="preserve"> in den </w:t>
      </w:r>
      <w:proofErr w:type="spellStart"/>
      <w:r>
        <w:t>abgrunde</w:t>
      </w:r>
      <w:proofErr w:type="spellEnd"/>
      <w:r>
        <w:t>,</w:t>
      </w:r>
      <w:r>
        <w:br/>
        <w:t xml:space="preserve">do </w:t>
      </w:r>
      <w:proofErr w:type="spellStart"/>
      <w:r>
        <w:t>mocht</w:t>
      </w:r>
      <w:proofErr w:type="spellEnd"/>
      <w:r>
        <w:t xml:space="preserve"> ich langer reden </w:t>
      </w:r>
      <w:proofErr w:type="spellStart"/>
      <w:r>
        <w:t>nit</w:t>
      </w:r>
      <w:proofErr w:type="spellEnd"/>
      <w:r>
        <w:t>, ich was ein stumme.</w:t>
      </w:r>
      <w:r>
        <w:br/>
      </w:r>
      <w:proofErr w:type="spellStart"/>
      <w:r>
        <w:t>alsus</w:t>
      </w:r>
      <w:proofErr w:type="spellEnd"/>
      <w:r>
        <w:t xml:space="preserve"> hat mich die </w:t>
      </w:r>
      <w:proofErr w:type="spellStart"/>
      <w:r>
        <w:t>gotheit</w:t>
      </w:r>
      <w:proofErr w:type="spellEnd"/>
      <w:r>
        <w:t xml:space="preserve"> klar in sich </w:t>
      </w:r>
      <w:proofErr w:type="spellStart"/>
      <w:r>
        <w:t>verschlunden</w:t>
      </w:r>
      <w:proofErr w:type="spellEnd"/>
      <w:r>
        <w:t>.</w:t>
      </w:r>
      <w:r>
        <w:br/>
        <w:t>Ich bin entsetzet,</w:t>
      </w:r>
      <w:r>
        <w:br/>
        <w:t xml:space="preserve">des hat mich </w:t>
      </w:r>
      <w:proofErr w:type="spellStart"/>
      <w:r>
        <w:t>dz</w:t>
      </w:r>
      <w:proofErr w:type="spellEnd"/>
      <w:r>
        <w:t xml:space="preserve"> </w:t>
      </w:r>
      <w:proofErr w:type="spellStart"/>
      <w:r>
        <w:t>finsternisse</w:t>
      </w:r>
      <w:proofErr w:type="spellEnd"/>
      <w:r>
        <w:t xml:space="preserve"> </w:t>
      </w:r>
      <w:proofErr w:type="spellStart"/>
      <w:r>
        <w:t>wol</w:t>
      </w:r>
      <w:proofErr w:type="spellEnd"/>
      <w:r>
        <w:t xml:space="preserve"> ergetzet.</w:t>
      </w:r>
    </w:p>
    <w:p w14:paraId="2C098963" w14:textId="77777777" w:rsidR="002F4A1F" w:rsidRDefault="002F4A1F" w:rsidP="002F4A1F">
      <w:pPr>
        <w:pStyle w:val="StandardWeb"/>
      </w:pPr>
      <w:proofErr w:type="spellStart"/>
      <w:r>
        <w:t>Sint</w:t>
      </w:r>
      <w:proofErr w:type="spellEnd"/>
      <w:r>
        <w:t xml:space="preserve"> ich </w:t>
      </w:r>
      <w:proofErr w:type="spellStart"/>
      <w:r>
        <w:t>alsus</w:t>
      </w:r>
      <w:proofErr w:type="spellEnd"/>
      <w:r>
        <w:t xml:space="preserve"> durchkommen bin vor dem </w:t>
      </w:r>
      <w:proofErr w:type="spellStart"/>
      <w:r>
        <w:t>vrsprung</w:t>
      </w:r>
      <w:proofErr w:type="spellEnd"/>
      <w:r>
        <w:t>,</w:t>
      </w:r>
      <w:r>
        <w:br/>
        <w:t xml:space="preserve">da mag ich langer </w:t>
      </w:r>
      <w:proofErr w:type="spellStart"/>
      <w:r>
        <w:t>alden</w:t>
      </w:r>
      <w:proofErr w:type="spellEnd"/>
      <w:r>
        <w:t xml:space="preserve"> </w:t>
      </w:r>
      <w:proofErr w:type="spellStart"/>
      <w:r>
        <w:t>nit</w:t>
      </w:r>
      <w:proofErr w:type="spellEnd"/>
      <w:r>
        <w:t>, ich muß da jungen.</w:t>
      </w:r>
      <w:r>
        <w:br/>
      </w:r>
      <w:proofErr w:type="spellStart"/>
      <w:r>
        <w:t>alsus</w:t>
      </w:r>
      <w:proofErr w:type="spellEnd"/>
      <w:r>
        <w:t xml:space="preserve"> </w:t>
      </w:r>
      <w:proofErr w:type="spellStart"/>
      <w:r>
        <w:t>sint</w:t>
      </w:r>
      <w:proofErr w:type="spellEnd"/>
      <w:r>
        <w:t xml:space="preserve"> alle die </w:t>
      </w:r>
      <w:proofErr w:type="spellStart"/>
      <w:r>
        <w:t>krefte</w:t>
      </w:r>
      <w:proofErr w:type="spellEnd"/>
      <w:r>
        <w:t xml:space="preserve"> mein zumal verschwunden,</w:t>
      </w:r>
      <w:r>
        <w:br/>
      </w:r>
      <w:proofErr w:type="spellStart"/>
      <w:r>
        <w:t>Vnd</w:t>
      </w:r>
      <w:proofErr w:type="spellEnd"/>
      <w:r>
        <w:t xml:space="preserve"> sein gestorben,</w:t>
      </w:r>
      <w:r>
        <w:br/>
        <w:t xml:space="preserve">wer </w:t>
      </w:r>
      <w:proofErr w:type="spellStart"/>
      <w:r>
        <w:t>alsus</w:t>
      </w:r>
      <w:proofErr w:type="spellEnd"/>
      <w:r>
        <w:t xml:space="preserve"> </w:t>
      </w:r>
      <w:proofErr w:type="spellStart"/>
      <w:r>
        <w:t>entgeistet</w:t>
      </w:r>
      <w:proofErr w:type="spellEnd"/>
      <w:r>
        <w:t xml:space="preserve"> ist, der mag </w:t>
      </w:r>
      <w:proofErr w:type="spellStart"/>
      <w:r>
        <w:t>nitt</w:t>
      </w:r>
      <w:proofErr w:type="spellEnd"/>
      <w:r>
        <w:t xml:space="preserve"> sorgen.</w:t>
      </w:r>
    </w:p>
    <w:p w14:paraId="04E863E0" w14:textId="77777777" w:rsidR="002F4A1F" w:rsidRDefault="002F4A1F" w:rsidP="002F4A1F">
      <w:pPr>
        <w:pStyle w:val="StandardWeb"/>
      </w:pPr>
      <w:r>
        <w:t>So wer nu also verschwunden ist</w:t>
      </w:r>
      <w:r>
        <w:br/>
      </w:r>
      <w:proofErr w:type="spellStart"/>
      <w:r>
        <w:t>vnd</w:t>
      </w:r>
      <w:proofErr w:type="spellEnd"/>
      <w:r>
        <w:t xml:space="preserve"> hat </w:t>
      </w:r>
      <w:proofErr w:type="spellStart"/>
      <w:r>
        <w:t>befonden</w:t>
      </w:r>
      <w:proofErr w:type="spellEnd"/>
      <w:r>
        <w:t xml:space="preserve"> ein </w:t>
      </w:r>
      <w:proofErr w:type="spellStart"/>
      <w:r>
        <w:t>finsternis</w:t>
      </w:r>
      <w:proofErr w:type="spellEnd"/>
      <w:r>
        <w:t>,</w:t>
      </w:r>
      <w:r>
        <w:br/>
        <w:t xml:space="preserve">Ist so </w:t>
      </w:r>
      <w:proofErr w:type="spellStart"/>
      <w:r>
        <w:t>rich</w:t>
      </w:r>
      <w:proofErr w:type="spellEnd"/>
      <w:r>
        <w:t xml:space="preserve"> on allen </w:t>
      </w:r>
      <w:proofErr w:type="spellStart"/>
      <w:r>
        <w:t>kummer</w:t>
      </w:r>
      <w:proofErr w:type="spellEnd"/>
      <w:r>
        <w:t>.</w:t>
      </w:r>
      <w:r>
        <w:br/>
      </w:r>
      <w:proofErr w:type="spellStart"/>
      <w:r>
        <w:t>alsus</w:t>
      </w:r>
      <w:proofErr w:type="spellEnd"/>
      <w:r>
        <w:t xml:space="preserve"> hat mich das lieben </w:t>
      </w:r>
      <w:proofErr w:type="spellStart"/>
      <w:r>
        <w:t>feür</w:t>
      </w:r>
      <w:proofErr w:type="spellEnd"/>
      <w:r>
        <w:t xml:space="preserve"> zumal </w:t>
      </w:r>
      <w:proofErr w:type="spellStart"/>
      <w:r>
        <w:t>verbrunnen</w:t>
      </w:r>
      <w:proofErr w:type="spellEnd"/>
      <w:r>
        <w:t>,</w:t>
      </w:r>
      <w:r>
        <w:br/>
      </w:r>
      <w:proofErr w:type="spellStart"/>
      <w:r>
        <w:t>Vnd</w:t>
      </w:r>
      <w:proofErr w:type="spellEnd"/>
      <w:r>
        <w:t xml:space="preserve"> bin erstorben,</w:t>
      </w:r>
      <w:r>
        <w:br/>
        <w:t xml:space="preserve">wer </w:t>
      </w:r>
      <w:proofErr w:type="spellStart"/>
      <w:r>
        <w:t>alsus</w:t>
      </w:r>
      <w:proofErr w:type="spellEnd"/>
      <w:r>
        <w:t xml:space="preserve"> </w:t>
      </w:r>
      <w:proofErr w:type="spellStart"/>
      <w:r>
        <w:t>entgeistet</w:t>
      </w:r>
      <w:proofErr w:type="spellEnd"/>
      <w:r>
        <w:t xml:space="preserve"> wird, der mag </w:t>
      </w:r>
      <w:proofErr w:type="spellStart"/>
      <w:r>
        <w:t>nit</w:t>
      </w:r>
      <w:proofErr w:type="spellEnd"/>
      <w:r>
        <w:t xml:space="preserve"> sorgen.</w:t>
      </w:r>
    </w:p>
    <w:p w14:paraId="624C3D3C" w14:textId="77777777" w:rsidR="002F4A1F" w:rsidRDefault="002F4A1F" w:rsidP="002F4A1F">
      <w:pPr>
        <w:pStyle w:val="StandardWeb"/>
      </w:pPr>
      <w:r>
        <w:t xml:space="preserve">Wer nu </w:t>
      </w:r>
      <w:proofErr w:type="spellStart"/>
      <w:r>
        <w:t>alsus</w:t>
      </w:r>
      <w:proofErr w:type="spellEnd"/>
      <w:r>
        <w:t xml:space="preserve"> erstorben ist </w:t>
      </w:r>
      <w:proofErr w:type="spellStart"/>
      <w:r>
        <w:t>vnd</w:t>
      </w:r>
      <w:proofErr w:type="spellEnd"/>
      <w:r>
        <w:t xml:space="preserve"> auch </w:t>
      </w:r>
      <w:proofErr w:type="spellStart"/>
      <w:r>
        <w:t>entworden</w:t>
      </w:r>
      <w:proofErr w:type="spellEnd"/>
      <w:r>
        <w:t>,</w:t>
      </w:r>
      <w:r>
        <w:br/>
        <w:t xml:space="preserve">der </w:t>
      </w:r>
      <w:proofErr w:type="spellStart"/>
      <w:r>
        <w:t>vatter</w:t>
      </w:r>
      <w:proofErr w:type="spellEnd"/>
      <w:r>
        <w:t xml:space="preserve"> ist </w:t>
      </w:r>
      <w:proofErr w:type="spellStart"/>
      <w:r>
        <w:t>jm</w:t>
      </w:r>
      <w:proofErr w:type="spellEnd"/>
      <w:r>
        <w:t xml:space="preserve"> offenbar,</w:t>
      </w:r>
      <w:r>
        <w:br/>
        <w:t xml:space="preserve">Der </w:t>
      </w:r>
      <w:proofErr w:type="spellStart"/>
      <w:r>
        <w:t>sunn</w:t>
      </w:r>
      <w:proofErr w:type="spellEnd"/>
      <w:r>
        <w:t xml:space="preserve">, der </w:t>
      </w:r>
      <w:proofErr w:type="spellStart"/>
      <w:r>
        <w:t>geyst</w:t>
      </w:r>
      <w:proofErr w:type="spellEnd"/>
      <w:r>
        <w:t xml:space="preserve"> </w:t>
      </w:r>
      <w:proofErr w:type="spellStart"/>
      <w:r>
        <w:t>jrer</w:t>
      </w:r>
      <w:proofErr w:type="spellEnd"/>
      <w:r>
        <w:t xml:space="preserve"> beyde,</w:t>
      </w:r>
      <w:r>
        <w:br/>
        <w:t xml:space="preserve">in Christo Jesu ist alles guts </w:t>
      </w:r>
      <w:proofErr w:type="spellStart"/>
      <w:r>
        <w:t>wunne</w:t>
      </w:r>
      <w:proofErr w:type="spellEnd"/>
      <w:r>
        <w:t xml:space="preserve"> </w:t>
      </w:r>
      <w:proofErr w:type="spellStart"/>
      <w:r>
        <w:t>vnd</w:t>
      </w:r>
      <w:proofErr w:type="spellEnd"/>
      <w:r>
        <w:t xml:space="preserve"> </w:t>
      </w:r>
      <w:proofErr w:type="spellStart"/>
      <w:r>
        <w:t>weyde</w:t>
      </w:r>
      <w:proofErr w:type="spellEnd"/>
      <w:r>
        <w:t>.</w:t>
      </w:r>
      <w:r>
        <w:br/>
        <w:t xml:space="preserve">Er ist über alle </w:t>
      </w:r>
      <w:proofErr w:type="spellStart"/>
      <w:r>
        <w:t>massen</w:t>
      </w:r>
      <w:proofErr w:type="spellEnd"/>
      <w:r>
        <w:t>,</w:t>
      </w:r>
      <w:r>
        <w:br/>
        <w:t xml:space="preserve">wer noch ist </w:t>
      </w:r>
      <w:proofErr w:type="spellStart"/>
      <w:r>
        <w:t>vngelassen</w:t>
      </w:r>
      <w:proofErr w:type="spellEnd"/>
      <w:r>
        <w:t xml:space="preserve">, den </w:t>
      </w:r>
      <w:proofErr w:type="spellStart"/>
      <w:r>
        <w:t>sol</w:t>
      </w:r>
      <w:proofErr w:type="spellEnd"/>
      <w:r>
        <w:t xml:space="preserve"> man straffen.</w:t>
      </w:r>
    </w:p>
    <w:p w14:paraId="40DB9C8E" w14:textId="77777777" w:rsidR="002F4A1F" w:rsidRDefault="002F4A1F" w:rsidP="002F4A1F">
      <w:pPr>
        <w:pStyle w:val="berschrift1"/>
      </w:pPr>
      <w:r>
        <w:t>Mein eigen lohn und alles gut</w:t>
      </w:r>
    </w:p>
    <w:p w14:paraId="4411C662" w14:textId="77777777" w:rsidR="002F4A1F" w:rsidRDefault="002F4A1F" w:rsidP="002F4A1F">
      <w:pPr>
        <w:pStyle w:val="StandardWeb"/>
      </w:pPr>
      <w:r>
        <w:t>Mein eigen lohn und alles gut</w:t>
      </w:r>
      <w:r>
        <w:br/>
        <w:t xml:space="preserve">Hab ich willig </w:t>
      </w:r>
      <w:proofErr w:type="spellStart"/>
      <w:r>
        <w:t>vffgeben</w:t>
      </w:r>
      <w:proofErr w:type="spellEnd"/>
      <w:r>
        <w:t>,</w:t>
      </w:r>
      <w:r>
        <w:br/>
        <w:t xml:space="preserve">Mir </w:t>
      </w:r>
      <w:proofErr w:type="spellStart"/>
      <w:r>
        <w:t>leüchtet</w:t>
      </w:r>
      <w:proofErr w:type="spellEnd"/>
      <w:r>
        <w:t xml:space="preserve"> ein nichts den </w:t>
      </w:r>
      <w:proofErr w:type="spellStart"/>
      <w:r>
        <w:t>armut</w:t>
      </w:r>
      <w:proofErr w:type="spellEnd"/>
      <w:r>
        <w:t>,</w:t>
      </w:r>
      <w:r>
        <w:br/>
        <w:t xml:space="preserve">Die soll auch mein </w:t>
      </w:r>
      <w:proofErr w:type="spellStart"/>
      <w:r>
        <w:t>wol</w:t>
      </w:r>
      <w:proofErr w:type="spellEnd"/>
      <w:r>
        <w:t xml:space="preserve"> pflegen;</w:t>
      </w:r>
      <w:r>
        <w:br/>
        <w:t xml:space="preserve">In allen landen ist mein </w:t>
      </w:r>
      <w:proofErr w:type="spellStart"/>
      <w:r>
        <w:t>theil</w:t>
      </w:r>
      <w:proofErr w:type="spellEnd"/>
      <w:r>
        <w:t>,</w:t>
      </w:r>
      <w:r>
        <w:br/>
        <w:t xml:space="preserve">Mein Reich ist </w:t>
      </w:r>
      <w:proofErr w:type="spellStart"/>
      <w:r>
        <w:t>vngemessen</w:t>
      </w:r>
      <w:proofErr w:type="spellEnd"/>
      <w:r>
        <w:t>,</w:t>
      </w:r>
      <w:r>
        <w:br/>
        <w:t xml:space="preserve">Armut ist mir </w:t>
      </w:r>
      <w:proofErr w:type="spellStart"/>
      <w:r>
        <w:t>vmb</w:t>
      </w:r>
      <w:proofErr w:type="spellEnd"/>
      <w:r>
        <w:t xml:space="preserve"> </w:t>
      </w:r>
      <w:proofErr w:type="spellStart"/>
      <w:r>
        <w:t>dwelt</w:t>
      </w:r>
      <w:proofErr w:type="spellEnd"/>
      <w:r>
        <w:t xml:space="preserve"> </w:t>
      </w:r>
      <w:proofErr w:type="spellStart"/>
      <w:r>
        <w:t>nit</w:t>
      </w:r>
      <w:proofErr w:type="spellEnd"/>
      <w:r>
        <w:t xml:space="preserve"> feil,</w:t>
      </w:r>
      <w:r>
        <w:br/>
        <w:t>Die mein bald würd vergessen.</w:t>
      </w:r>
    </w:p>
    <w:p w14:paraId="78F46C6C" w14:textId="77777777" w:rsidR="002F4A1F" w:rsidRDefault="002F4A1F" w:rsidP="002F4A1F">
      <w:pPr>
        <w:pStyle w:val="StandardWeb"/>
      </w:pPr>
      <w:proofErr w:type="spellStart"/>
      <w:r>
        <w:t>Wa</w:t>
      </w:r>
      <w:proofErr w:type="spellEnd"/>
      <w:r>
        <w:t xml:space="preserve"> ich bin komm ist mir bereit</w:t>
      </w:r>
      <w:r>
        <w:br/>
        <w:t xml:space="preserve">Mein </w:t>
      </w:r>
      <w:proofErr w:type="spellStart"/>
      <w:r>
        <w:t>trincken</w:t>
      </w:r>
      <w:proofErr w:type="spellEnd"/>
      <w:r>
        <w:t xml:space="preserve"> </w:t>
      </w:r>
      <w:proofErr w:type="spellStart"/>
      <w:r>
        <w:t>vnd</w:t>
      </w:r>
      <w:proofErr w:type="spellEnd"/>
      <w:r>
        <w:t xml:space="preserve"> mein essen,</w:t>
      </w:r>
      <w:r>
        <w:br/>
        <w:t xml:space="preserve">Mancher </w:t>
      </w:r>
      <w:proofErr w:type="spellStart"/>
      <w:r>
        <w:t>mensch</w:t>
      </w:r>
      <w:proofErr w:type="spellEnd"/>
      <w:r>
        <w:t xml:space="preserve"> gibt mirs in der zeit,</w:t>
      </w:r>
      <w:r>
        <w:br/>
        <w:t xml:space="preserve">Der sichs </w:t>
      </w:r>
      <w:proofErr w:type="spellStart"/>
      <w:r>
        <w:t>nit</w:t>
      </w:r>
      <w:proofErr w:type="spellEnd"/>
      <w:r>
        <w:t xml:space="preserve"> </w:t>
      </w:r>
      <w:proofErr w:type="spellStart"/>
      <w:r>
        <w:t>hät</w:t>
      </w:r>
      <w:proofErr w:type="spellEnd"/>
      <w:r>
        <w:t xml:space="preserve"> vermessen.</w:t>
      </w:r>
      <w:r>
        <w:br/>
      </w:r>
      <w:proofErr w:type="spellStart"/>
      <w:r>
        <w:t>Dauon</w:t>
      </w:r>
      <w:proofErr w:type="spellEnd"/>
      <w:r>
        <w:t xml:space="preserve"> ich bin gar </w:t>
      </w:r>
      <w:proofErr w:type="spellStart"/>
      <w:r>
        <w:t>sofgenfrey</w:t>
      </w:r>
      <w:proofErr w:type="spellEnd"/>
      <w:r>
        <w:t>,</w:t>
      </w:r>
      <w:r>
        <w:br/>
        <w:t xml:space="preserve">Mit </w:t>
      </w:r>
      <w:proofErr w:type="spellStart"/>
      <w:r>
        <w:t>kömmer</w:t>
      </w:r>
      <w:proofErr w:type="spellEnd"/>
      <w:r>
        <w:t xml:space="preserve"> </w:t>
      </w:r>
      <w:proofErr w:type="spellStart"/>
      <w:r>
        <w:t>vnbeladen</w:t>
      </w:r>
      <w:proofErr w:type="spellEnd"/>
      <w:r>
        <w:t>,</w:t>
      </w:r>
      <w:r>
        <w:br/>
      </w:r>
      <w:proofErr w:type="spellStart"/>
      <w:r>
        <w:t>Vff</w:t>
      </w:r>
      <w:proofErr w:type="spellEnd"/>
      <w:r>
        <w:t xml:space="preserve"> anders </w:t>
      </w:r>
      <w:proofErr w:type="spellStart"/>
      <w:r>
        <w:t>baw</w:t>
      </w:r>
      <w:proofErr w:type="spellEnd"/>
      <w:r>
        <w:t xml:space="preserve">, sey </w:t>
      </w:r>
      <w:proofErr w:type="spellStart"/>
      <w:r>
        <w:t>wa</w:t>
      </w:r>
      <w:proofErr w:type="spellEnd"/>
      <w:r>
        <w:t xml:space="preserve"> ich sey,</w:t>
      </w:r>
      <w:r>
        <w:br/>
      </w:r>
      <w:proofErr w:type="spellStart"/>
      <w:r>
        <w:t>Dz</w:t>
      </w:r>
      <w:proofErr w:type="spellEnd"/>
      <w:r>
        <w:t xml:space="preserve"> ist </w:t>
      </w:r>
      <w:proofErr w:type="spellStart"/>
      <w:r>
        <w:t>vff</w:t>
      </w:r>
      <w:proofErr w:type="spellEnd"/>
      <w:r>
        <w:t xml:space="preserve"> Gottes </w:t>
      </w:r>
      <w:proofErr w:type="spellStart"/>
      <w:r>
        <w:t>gnaden</w:t>
      </w:r>
      <w:proofErr w:type="spellEnd"/>
      <w:r>
        <w:t>.</w:t>
      </w:r>
    </w:p>
    <w:p w14:paraId="53F06EBC" w14:textId="77777777" w:rsidR="002F4A1F" w:rsidRDefault="002F4A1F" w:rsidP="002F4A1F">
      <w:pPr>
        <w:pStyle w:val="StandardWeb"/>
      </w:pPr>
      <w:r>
        <w:t xml:space="preserve">Wir </w:t>
      </w:r>
      <w:proofErr w:type="spellStart"/>
      <w:r>
        <w:t>dörffen</w:t>
      </w:r>
      <w:proofErr w:type="spellEnd"/>
      <w:r>
        <w:t xml:space="preserve"> doch </w:t>
      </w:r>
      <w:proofErr w:type="spellStart"/>
      <w:r>
        <w:t>nit</w:t>
      </w:r>
      <w:proofErr w:type="spellEnd"/>
      <w:r>
        <w:t xml:space="preserve"> Irre </w:t>
      </w:r>
      <w:proofErr w:type="spellStart"/>
      <w:r>
        <w:t>gahn</w:t>
      </w:r>
      <w:proofErr w:type="spellEnd"/>
      <w:r>
        <w:t>,</w:t>
      </w:r>
      <w:r>
        <w:br/>
        <w:t xml:space="preserve">Der weg ist </w:t>
      </w:r>
      <w:proofErr w:type="spellStart"/>
      <w:r>
        <w:t>vns</w:t>
      </w:r>
      <w:proofErr w:type="spellEnd"/>
      <w:r>
        <w:t xml:space="preserve"> </w:t>
      </w:r>
      <w:proofErr w:type="spellStart"/>
      <w:r>
        <w:t>gebawnet</w:t>
      </w:r>
      <w:proofErr w:type="spellEnd"/>
      <w:r>
        <w:t>;</w:t>
      </w:r>
      <w:r>
        <w:br/>
        <w:t xml:space="preserve">Christus </w:t>
      </w:r>
      <w:proofErr w:type="spellStart"/>
      <w:r>
        <w:t>vff</w:t>
      </w:r>
      <w:proofErr w:type="spellEnd"/>
      <w:r>
        <w:t xml:space="preserve"> erden hats gethan,</w:t>
      </w:r>
      <w:r>
        <w:br/>
        <w:t xml:space="preserve">Er </w:t>
      </w:r>
      <w:proofErr w:type="spellStart"/>
      <w:r>
        <w:t>vns</w:t>
      </w:r>
      <w:proofErr w:type="spellEnd"/>
      <w:r>
        <w:t xml:space="preserve"> darzu </w:t>
      </w:r>
      <w:proofErr w:type="spellStart"/>
      <w:r>
        <w:t>vermanet</w:t>
      </w:r>
      <w:proofErr w:type="spellEnd"/>
      <w:r>
        <w:t>.</w:t>
      </w:r>
      <w:r>
        <w:br/>
        <w:t xml:space="preserve">Sein Apostel </w:t>
      </w:r>
      <w:proofErr w:type="spellStart"/>
      <w:r>
        <w:t>vnd</w:t>
      </w:r>
      <w:proofErr w:type="spellEnd"/>
      <w:r>
        <w:t xml:space="preserve"> </w:t>
      </w:r>
      <w:proofErr w:type="spellStart"/>
      <w:r>
        <w:t>lehrer</w:t>
      </w:r>
      <w:proofErr w:type="spellEnd"/>
      <w:r>
        <w:t xml:space="preserve"> </w:t>
      </w:r>
      <w:proofErr w:type="spellStart"/>
      <w:r>
        <w:t>lroß</w:t>
      </w:r>
      <w:proofErr w:type="spellEnd"/>
      <w:r>
        <w:t>,</w:t>
      </w:r>
      <w:r>
        <w:br/>
        <w:t xml:space="preserve">Die weisen </w:t>
      </w:r>
      <w:proofErr w:type="spellStart"/>
      <w:r>
        <w:t>vns</w:t>
      </w:r>
      <w:proofErr w:type="spellEnd"/>
      <w:r>
        <w:t xml:space="preserve"> behende</w:t>
      </w:r>
      <w:r>
        <w:br/>
        <w:t xml:space="preserve">Durch </w:t>
      </w:r>
      <w:proofErr w:type="spellStart"/>
      <w:r>
        <w:t>vil</w:t>
      </w:r>
      <w:proofErr w:type="spellEnd"/>
      <w:r>
        <w:t xml:space="preserve"> </w:t>
      </w:r>
      <w:proofErr w:type="spellStart"/>
      <w:r>
        <w:t>geduld</w:t>
      </w:r>
      <w:proofErr w:type="spellEnd"/>
      <w:r>
        <w:t xml:space="preserve"> in </w:t>
      </w:r>
      <w:proofErr w:type="spellStart"/>
      <w:r>
        <w:t>armut</w:t>
      </w:r>
      <w:proofErr w:type="spellEnd"/>
      <w:r>
        <w:t xml:space="preserve"> bloß,</w:t>
      </w:r>
      <w:r>
        <w:br/>
        <w:t xml:space="preserve">Auch in ein </w:t>
      </w:r>
      <w:proofErr w:type="spellStart"/>
      <w:r>
        <w:t>thieff</w:t>
      </w:r>
      <w:proofErr w:type="spellEnd"/>
      <w:r>
        <w:t xml:space="preserve"> </w:t>
      </w:r>
      <w:proofErr w:type="spellStart"/>
      <w:r>
        <w:t>ellende</w:t>
      </w:r>
      <w:proofErr w:type="spellEnd"/>
      <w:r>
        <w:t>.</w:t>
      </w:r>
    </w:p>
    <w:p w14:paraId="49D4F3BE" w14:textId="77777777" w:rsidR="002F4A1F" w:rsidRDefault="002F4A1F" w:rsidP="002F4A1F">
      <w:pPr>
        <w:pStyle w:val="StandardWeb"/>
      </w:pPr>
      <w:r>
        <w:t xml:space="preserve">Wöllen wir doch von </w:t>
      </w:r>
      <w:proofErr w:type="spellStart"/>
      <w:r>
        <w:t>armut</w:t>
      </w:r>
      <w:proofErr w:type="spellEnd"/>
      <w:r>
        <w:t xml:space="preserve"> recht</w:t>
      </w:r>
      <w:r>
        <w:br/>
        <w:t xml:space="preserve">Singen, so </w:t>
      </w:r>
      <w:proofErr w:type="spellStart"/>
      <w:r>
        <w:t>müßn</w:t>
      </w:r>
      <w:proofErr w:type="spellEnd"/>
      <w:r>
        <w:t xml:space="preserve"> wir eben</w:t>
      </w:r>
      <w:r>
        <w:br/>
        <w:t xml:space="preserve">Betrachten, </w:t>
      </w:r>
      <w:proofErr w:type="spellStart"/>
      <w:r>
        <w:t>dz</w:t>
      </w:r>
      <w:proofErr w:type="spellEnd"/>
      <w:r>
        <w:t xml:space="preserve"> die </w:t>
      </w:r>
      <w:proofErr w:type="spellStart"/>
      <w:r>
        <w:t>armut</w:t>
      </w:r>
      <w:proofErr w:type="spellEnd"/>
      <w:r>
        <w:t xml:space="preserve"> schlecht</w:t>
      </w:r>
      <w:r>
        <w:br/>
        <w:t>Vor Gott nichts gilt im leben.</w:t>
      </w:r>
      <w:r>
        <w:br/>
        <w:t xml:space="preserve">Sie sey </w:t>
      </w:r>
      <w:proofErr w:type="spellStart"/>
      <w:r>
        <w:t>dan</w:t>
      </w:r>
      <w:proofErr w:type="spellEnd"/>
      <w:r>
        <w:t xml:space="preserve"> auch durch liebe rein,</w:t>
      </w:r>
      <w:r>
        <w:br/>
        <w:t xml:space="preserve">Allein </w:t>
      </w:r>
      <w:proofErr w:type="spellStart"/>
      <w:r>
        <w:t>vmb</w:t>
      </w:r>
      <w:proofErr w:type="spellEnd"/>
      <w:r>
        <w:t xml:space="preserve"> Christi willen.</w:t>
      </w:r>
      <w:r>
        <w:br/>
        <w:t xml:space="preserve">Armut des </w:t>
      </w:r>
      <w:proofErr w:type="spellStart"/>
      <w:r>
        <w:t>geists</w:t>
      </w:r>
      <w:proofErr w:type="spellEnd"/>
      <w:r>
        <w:t>, die gilt allein,</w:t>
      </w:r>
      <w:r>
        <w:br/>
        <w:t xml:space="preserve">Thut liebe </w:t>
      </w:r>
      <w:proofErr w:type="spellStart"/>
      <w:r>
        <w:t>werck</w:t>
      </w:r>
      <w:proofErr w:type="spellEnd"/>
      <w:r>
        <w:t xml:space="preserve"> erfüllen.</w:t>
      </w:r>
    </w:p>
    <w:p w14:paraId="0997AAE0" w14:textId="77777777" w:rsidR="002F4A1F" w:rsidRDefault="002F4A1F" w:rsidP="002F4A1F">
      <w:pPr>
        <w:pStyle w:val="StandardWeb"/>
      </w:pPr>
      <w:r>
        <w:t xml:space="preserve">Es ist </w:t>
      </w:r>
      <w:proofErr w:type="spellStart"/>
      <w:r>
        <w:t>armut</w:t>
      </w:r>
      <w:proofErr w:type="spellEnd"/>
      <w:r>
        <w:t xml:space="preserve"> ein </w:t>
      </w:r>
      <w:proofErr w:type="spellStart"/>
      <w:r>
        <w:t>freyes</w:t>
      </w:r>
      <w:proofErr w:type="spellEnd"/>
      <w:r>
        <w:t xml:space="preserve"> </w:t>
      </w:r>
      <w:proofErr w:type="spellStart"/>
      <w:r>
        <w:t>pfand</w:t>
      </w:r>
      <w:proofErr w:type="spellEnd"/>
      <w:r>
        <w:t>,</w:t>
      </w:r>
      <w:r>
        <w:br/>
        <w:t>Wöllen wir es nun lösen,</w:t>
      </w:r>
      <w:r>
        <w:br/>
        <w:t xml:space="preserve">Armut deß </w:t>
      </w:r>
      <w:proofErr w:type="spellStart"/>
      <w:r>
        <w:t>geists</w:t>
      </w:r>
      <w:proofErr w:type="spellEnd"/>
      <w:r>
        <w:t xml:space="preserve"> durch liebe band</w:t>
      </w:r>
      <w:r>
        <w:br/>
        <w:t xml:space="preserve">Auch </w:t>
      </w:r>
      <w:proofErr w:type="spellStart"/>
      <w:r>
        <w:t>meidung</w:t>
      </w:r>
      <w:proofErr w:type="spellEnd"/>
      <w:r>
        <w:t xml:space="preserve"> alles bösen</w:t>
      </w:r>
      <w:r>
        <w:br/>
        <w:t xml:space="preserve">Müssen wir </w:t>
      </w:r>
      <w:proofErr w:type="spellStart"/>
      <w:r>
        <w:t>han</w:t>
      </w:r>
      <w:proofErr w:type="spellEnd"/>
      <w:r>
        <w:t xml:space="preserve">; welches </w:t>
      </w:r>
      <w:proofErr w:type="spellStart"/>
      <w:r>
        <w:t>erhelt</w:t>
      </w:r>
      <w:proofErr w:type="spellEnd"/>
      <w:r>
        <w:br/>
        <w:t>In Einigkeit all frommen.</w:t>
      </w:r>
      <w:r>
        <w:br/>
        <w:t xml:space="preserve">Durch leiden, </w:t>
      </w:r>
      <w:proofErr w:type="spellStart"/>
      <w:r>
        <w:t>schmach</w:t>
      </w:r>
      <w:proofErr w:type="spellEnd"/>
      <w:r>
        <w:t xml:space="preserve"> in dieser </w:t>
      </w:r>
      <w:proofErr w:type="spellStart"/>
      <w:r>
        <w:t>welt</w:t>
      </w:r>
      <w:proofErr w:type="spellEnd"/>
      <w:r>
        <w:t>,</w:t>
      </w:r>
      <w:r>
        <w:br/>
        <w:t xml:space="preserve">Mögen wir </w:t>
      </w:r>
      <w:proofErr w:type="spellStart"/>
      <w:r>
        <w:t>baldt</w:t>
      </w:r>
      <w:proofErr w:type="spellEnd"/>
      <w:r>
        <w:t xml:space="preserve"> zukommen.</w:t>
      </w:r>
    </w:p>
    <w:p w14:paraId="1A83079A" w14:textId="77777777" w:rsidR="002F4A1F" w:rsidRDefault="002F4A1F" w:rsidP="002F4A1F">
      <w:pPr>
        <w:pStyle w:val="StandardWeb"/>
      </w:pPr>
      <w:r>
        <w:t xml:space="preserve">All die </w:t>
      </w:r>
      <w:proofErr w:type="spellStart"/>
      <w:r>
        <w:t>armut</w:t>
      </w:r>
      <w:proofErr w:type="spellEnd"/>
      <w:r>
        <w:t xml:space="preserve"> geliebet </w:t>
      </w:r>
      <w:proofErr w:type="spellStart"/>
      <w:r>
        <w:t>han</w:t>
      </w:r>
      <w:proofErr w:type="spellEnd"/>
      <w:r>
        <w:t>,</w:t>
      </w:r>
      <w:r>
        <w:br/>
        <w:t xml:space="preserve">Die hat man </w:t>
      </w:r>
      <w:proofErr w:type="spellStart"/>
      <w:r>
        <w:t>ser</w:t>
      </w:r>
      <w:proofErr w:type="spellEnd"/>
      <w:r>
        <w:t xml:space="preserve"> </w:t>
      </w:r>
      <w:proofErr w:type="spellStart"/>
      <w:r>
        <w:t>getrücket</w:t>
      </w:r>
      <w:proofErr w:type="spellEnd"/>
      <w:r>
        <w:t>,</w:t>
      </w:r>
      <w:r>
        <w:br/>
        <w:t xml:space="preserve">Leiden gehört noch </w:t>
      </w:r>
      <w:proofErr w:type="spellStart"/>
      <w:r>
        <w:t>armut</w:t>
      </w:r>
      <w:proofErr w:type="spellEnd"/>
      <w:r>
        <w:t xml:space="preserve"> ahn,</w:t>
      </w:r>
      <w:r>
        <w:br/>
        <w:t xml:space="preserve">Damit sie sich </w:t>
      </w:r>
      <w:proofErr w:type="spellStart"/>
      <w:r>
        <w:t>wol</w:t>
      </w:r>
      <w:proofErr w:type="spellEnd"/>
      <w:r>
        <w:t xml:space="preserve"> </w:t>
      </w:r>
      <w:proofErr w:type="spellStart"/>
      <w:r>
        <w:t>schm´ücket</w:t>
      </w:r>
      <w:proofErr w:type="spellEnd"/>
      <w:r>
        <w:t>.</w:t>
      </w:r>
      <w:r>
        <w:br/>
        <w:t xml:space="preserve">Christus hats </w:t>
      </w:r>
      <w:proofErr w:type="spellStart"/>
      <w:r>
        <w:t>vns</w:t>
      </w:r>
      <w:proofErr w:type="spellEnd"/>
      <w:r>
        <w:t xml:space="preserve"> auch vorgesagt,</w:t>
      </w:r>
      <w:r>
        <w:br/>
      </w:r>
      <w:proofErr w:type="spellStart"/>
      <w:r>
        <w:t>Drumb</w:t>
      </w:r>
      <w:proofErr w:type="spellEnd"/>
      <w:r>
        <w:t xml:space="preserve"> </w:t>
      </w:r>
      <w:proofErr w:type="spellStart"/>
      <w:r>
        <w:t>sol</w:t>
      </w:r>
      <w:proofErr w:type="spellEnd"/>
      <w:r>
        <w:t xml:space="preserve"> Ich </w:t>
      </w:r>
      <w:proofErr w:type="spellStart"/>
      <w:r>
        <w:t>nit</w:t>
      </w:r>
      <w:proofErr w:type="spellEnd"/>
      <w:r>
        <w:t xml:space="preserve"> verzagen,</w:t>
      </w:r>
      <w:r>
        <w:br/>
        <w:t xml:space="preserve">Armut manchen in </w:t>
      </w:r>
      <w:proofErr w:type="spellStart"/>
      <w:r>
        <w:t>himmel</w:t>
      </w:r>
      <w:proofErr w:type="spellEnd"/>
      <w:r>
        <w:t xml:space="preserve"> tragt</w:t>
      </w:r>
      <w:r>
        <w:br/>
        <w:t xml:space="preserve">Durch Christi </w:t>
      </w:r>
      <w:proofErr w:type="spellStart"/>
      <w:r>
        <w:t>hilff</w:t>
      </w:r>
      <w:proofErr w:type="spellEnd"/>
      <w:r>
        <w:t xml:space="preserve"> </w:t>
      </w:r>
      <w:proofErr w:type="spellStart"/>
      <w:r>
        <w:t>eriagen</w:t>
      </w:r>
      <w:proofErr w:type="spellEnd"/>
      <w:r>
        <w:t>.</w:t>
      </w:r>
    </w:p>
    <w:p w14:paraId="2FC76993" w14:textId="77777777" w:rsidR="002F4A1F" w:rsidRDefault="002F4A1F" w:rsidP="002F4A1F">
      <w:pPr>
        <w:pStyle w:val="StandardWeb"/>
      </w:pPr>
      <w:r>
        <w:t xml:space="preserve">Dieweil </w:t>
      </w:r>
      <w:proofErr w:type="spellStart"/>
      <w:r>
        <w:t>armuth</w:t>
      </w:r>
      <w:proofErr w:type="spellEnd"/>
      <w:r>
        <w:t xml:space="preserve"> den </w:t>
      </w:r>
      <w:proofErr w:type="spellStart"/>
      <w:r>
        <w:t>rhume</w:t>
      </w:r>
      <w:proofErr w:type="spellEnd"/>
      <w:r>
        <w:t xml:space="preserve"> hat,</w:t>
      </w:r>
      <w:r>
        <w:br/>
        <w:t xml:space="preserve">Wie </w:t>
      </w:r>
      <w:proofErr w:type="spellStart"/>
      <w:r>
        <w:t>vns</w:t>
      </w:r>
      <w:proofErr w:type="spellEnd"/>
      <w:r>
        <w:t xml:space="preserve"> Christus thut leeren,</w:t>
      </w:r>
      <w:r>
        <w:br/>
        <w:t xml:space="preserve">Ob man die </w:t>
      </w:r>
      <w:proofErr w:type="spellStart"/>
      <w:r>
        <w:t>schänd</w:t>
      </w:r>
      <w:proofErr w:type="spellEnd"/>
      <w:r>
        <w:t xml:space="preserve"> an alle statt,</w:t>
      </w:r>
      <w:r>
        <w:br/>
        <w:t xml:space="preserve">Zur </w:t>
      </w:r>
      <w:proofErr w:type="spellStart"/>
      <w:r>
        <w:t>armut</w:t>
      </w:r>
      <w:proofErr w:type="spellEnd"/>
      <w:r>
        <w:t xml:space="preserve"> </w:t>
      </w:r>
      <w:proofErr w:type="spellStart"/>
      <w:r>
        <w:t>wil</w:t>
      </w:r>
      <w:proofErr w:type="spellEnd"/>
      <w:r>
        <w:t xml:space="preserve"> mich </w:t>
      </w:r>
      <w:proofErr w:type="spellStart"/>
      <w:r>
        <w:t>keeren</w:t>
      </w:r>
      <w:proofErr w:type="spellEnd"/>
      <w:r>
        <w:t>.</w:t>
      </w:r>
      <w:r>
        <w:br/>
        <w:t xml:space="preserve">Armut ist mir lieber </w:t>
      </w:r>
      <w:proofErr w:type="spellStart"/>
      <w:r>
        <w:t>dan</w:t>
      </w:r>
      <w:proofErr w:type="spellEnd"/>
      <w:r>
        <w:t xml:space="preserve"> Goldt,</w:t>
      </w:r>
      <w:r>
        <w:br/>
        <w:t xml:space="preserve">Ich will die </w:t>
      </w:r>
      <w:proofErr w:type="spellStart"/>
      <w:r>
        <w:t>nitt</w:t>
      </w:r>
      <w:proofErr w:type="spellEnd"/>
      <w:r>
        <w:t xml:space="preserve"> </w:t>
      </w:r>
      <w:proofErr w:type="spellStart"/>
      <w:r>
        <w:t>verkauffen</w:t>
      </w:r>
      <w:proofErr w:type="spellEnd"/>
      <w:r>
        <w:t>,</w:t>
      </w:r>
      <w:r>
        <w:br/>
        <w:t xml:space="preserve">Der mir </w:t>
      </w:r>
      <w:proofErr w:type="spellStart"/>
      <w:r>
        <w:t>vmb</w:t>
      </w:r>
      <w:proofErr w:type="spellEnd"/>
      <w:r>
        <w:t xml:space="preserve"> </w:t>
      </w:r>
      <w:proofErr w:type="spellStart"/>
      <w:r>
        <w:t>Reichthumb</w:t>
      </w:r>
      <w:proofErr w:type="spellEnd"/>
      <w:r>
        <w:t xml:space="preserve"> </w:t>
      </w:r>
      <w:proofErr w:type="spellStart"/>
      <w:r>
        <w:t>nemmen</w:t>
      </w:r>
      <w:proofErr w:type="spellEnd"/>
      <w:r>
        <w:t xml:space="preserve"> </w:t>
      </w:r>
      <w:proofErr w:type="spellStart"/>
      <w:r>
        <w:t>wolt</w:t>
      </w:r>
      <w:proofErr w:type="spellEnd"/>
      <w:r>
        <w:t>,</w:t>
      </w:r>
      <w:r>
        <w:br/>
        <w:t xml:space="preserve">Von dem </w:t>
      </w:r>
      <w:proofErr w:type="spellStart"/>
      <w:r>
        <w:t>wölt</w:t>
      </w:r>
      <w:proofErr w:type="spellEnd"/>
      <w:r>
        <w:t xml:space="preserve"> ich weg </w:t>
      </w:r>
      <w:proofErr w:type="spellStart"/>
      <w:r>
        <w:t>lauffen</w:t>
      </w:r>
      <w:proofErr w:type="spellEnd"/>
      <w:r>
        <w:t>.</w:t>
      </w:r>
    </w:p>
    <w:p w14:paraId="102A02F3" w14:textId="77777777" w:rsidR="002F4A1F" w:rsidRDefault="002F4A1F" w:rsidP="002F4A1F">
      <w:pPr>
        <w:pStyle w:val="StandardWeb"/>
      </w:pPr>
      <w:r>
        <w:t xml:space="preserve">Doch sollen </w:t>
      </w:r>
      <w:proofErr w:type="spellStart"/>
      <w:r>
        <w:t>vnuerachtet</w:t>
      </w:r>
      <w:proofErr w:type="spellEnd"/>
      <w:r>
        <w:t xml:space="preserve"> sein</w:t>
      </w:r>
      <w:r>
        <w:br/>
        <w:t xml:space="preserve">All </w:t>
      </w:r>
      <w:proofErr w:type="spellStart"/>
      <w:r>
        <w:t>gnedig</w:t>
      </w:r>
      <w:proofErr w:type="spellEnd"/>
      <w:r>
        <w:t xml:space="preserve"> </w:t>
      </w:r>
      <w:proofErr w:type="spellStart"/>
      <w:r>
        <w:t>gottes</w:t>
      </w:r>
      <w:proofErr w:type="spellEnd"/>
      <w:r>
        <w:t xml:space="preserve"> gaben,</w:t>
      </w:r>
      <w:r>
        <w:br/>
        <w:t xml:space="preserve">Ob </w:t>
      </w:r>
      <w:proofErr w:type="spellStart"/>
      <w:r>
        <w:t>ir</w:t>
      </w:r>
      <w:proofErr w:type="spellEnd"/>
      <w:r>
        <w:t xml:space="preserve"> </w:t>
      </w:r>
      <w:proofErr w:type="spellStart"/>
      <w:r>
        <w:t>vil</w:t>
      </w:r>
      <w:proofErr w:type="spellEnd"/>
      <w:r>
        <w:t xml:space="preserve"> </w:t>
      </w:r>
      <w:proofErr w:type="spellStart"/>
      <w:r>
        <w:t>seind</w:t>
      </w:r>
      <w:proofErr w:type="spellEnd"/>
      <w:r>
        <w:t xml:space="preserve"> reich in gemein,</w:t>
      </w:r>
      <w:r>
        <w:br/>
      </w:r>
      <w:proofErr w:type="spellStart"/>
      <w:r>
        <w:t>Hauß</w:t>
      </w:r>
      <w:proofErr w:type="spellEnd"/>
      <w:r>
        <w:t xml:space="preserve">, hoff </w:t>
      </w:r>
      <w:proofErr w:type="spellStart"/>
      <w:r>
        <w:t>vnd</w:t>
      </w:r>
      <w:proofErr w:type="spellEnd"/>
      <w:r>
        <w:t xml:space="preserve"> </w:t>
      </w:r>
      <w:proofErr w:type="spellStart"/>
      <w:r>
        <w:t>äcker</w:t>
      </w:r>
      <w:proofErr w:type="spellEnd"/>
      <w:r>
        <w:t xml:space="preserve"> haben,</w:t>
      </w:r>
      <w:r>
        <w:br/>
        <w:t xml:space="preserve">die sollen </w:t>
      </w:r>
      <w:proofErr w:type="spellStart"/>
      <w:r>
        <w:t>drauff</w:t>
      </w:r>
      <w:proofErr w:type="spellEnd"/>
      <w:r>
        <w:t xml:space="preserve"> sich lassen </w:t>
      </w:r>
      <w:proofErr w:type="spellStart"/>
      <w:r>
        <w:t>nitt</w:t>
      </w:r>
      <w:proofErr w:type="spellEnd"/>
      <w:r>
        <w:t>,</w:t>
      </w:r>
      <w:r>
        <w:br/>
      </w:r>
      <w:proofErr w:type="spellStart"/>
      <w:r>
        <w:t>Zergencklich</w:t>
      </w:r>
      <w:proofErr w:type="spellEnd"/>
      <w:r>
        <w:t xml:space="preserve"> mag </w:t>
      </w:r>
      <w:proofErr w:type="spellStart"/>
      <w:r>
        <w:t>nit</w:t>
      </w:r>
      <w:proofErr w:type="spellEnd"/>
      <w:r>
        <w:t xml:space="preserve"> bleiben,</w:t>
      </w:r>
      <w:r>
        <w:br/>
      </w:r>
      <w:proofErr w:type="spellStart"/>
      <w:r>
        <w:t>Ir</w:t>
      </w:r>
      <w:proofErr w:type="spellEnd"/>
      <w:r>
        <w:t xml:space="preserve"> gut den armen theilen </w:t>
      </w:r>
      <w:proofErr w:type="spellStart"/>
      <w:r>
        <w:t>mitt</w:t>
      </w:r>
      <w:proofErr w:type="spellEnd"/>
      <w:r>
        <w:t>,</w:t>
      </w:r>
      <w:r>
        <w:br/>
        <w:t xml:space="preserve">Nur Gott </w:t>
      </w:r>
      <w:proofErr w:type="spellStart"/>
      <w:r>
        <w:t>seim</w:t>
      </w:r>
      <w:proofErr w:type="spellEnd"/>
      <w:r>
        <w:t xml:space="preserve"> gut zuschreiben.</w:t>
      </w:r>
    </w:p>
    <w:p w14:paraId="36BFCFE3" w14:textId="77777777" w:rsidR="002F4A1F" w:rsidRDefault="002F4A1F" w:rsidP="002F4A1F">
      <w:pPr>
        <w:pStyle w:val="StandardWeb"/>
      </w:pPr>
      <w:r>
        <w:t xml:space="preserve">Der hie nicht hat, auch nichts </w:t>
      </w:r>
      <w:proofErr w:type="spellStart"/>
      <w:r>
        <w:t>begert</w:t>
      </w:r>
      <w:proofErr w:type="spellEnd"/>
      <w:r>
        <w:t>,</w:t>
      </w:r>
      <w:r>
        <w:br/>
        <w:t>Ist frey von allen sorgen,</w:t>
      </w:r>
      <w:r>
        <w:br/>
        <w:t xml:space="preserve">Gott ihn </w:t>
      </w:r>
      <w:proofErr w:type="spellStart"/>
      <w:r>
        <w:t>alltag</w:t>
      </w:r>
      <w:proofErr w:type="spellEnd"/>
      <w:r>
        <w:t xml:space="preserve"> so </w:t>
      </w:r>
      <w:proofErr w:type="spellStart"/>
      <w:r>
        <w:t>vil</w:t>
      </w:r>
      <w:proofErr w:type="spellEnd"/>
      <w:r>
        <w:t xml:space="preserve"> beschert,</w:t>
      </w:r>
      <w:r>
        <w:br/>
        <w:t xml:space="preserve">Daß keiner ihn </w:t>
      </w:r>
      <w:proofErr w:type="spellStart"/>
      <w:r>
        <w:t>darff</w:t>
      </w:r>
      <w:proofErr w:type="spellEnd"/>
      <w:r>
        <w:t xml:space="preserve"> borgen.</w:t>
      </w:r>
      <w:r>
        <w:br/>
        <w:t xml:space="preserve">Wer voran </w:t>
      </w:r>
      <w:proofErr w:type="spellStart"/>
      <w:r>
        <w:t>tracht</w:t>
      </w:r>
      <w:proofErr w:type="spellEnd"/>
      <w:r>
        <w:t xml:space="preserve"> nach Gottes reich,</w:t>
      </w:r>
      <w:r>
        <w:br/>
        <w:t xml:space="preserve">Dem </w:t>
      </w:r>
      <w:proofErr w:type="spellStart"/>
      <w:r>
        <w:t>wirt</w:t>
      </w:r>
      <w:proofErr w:type="spellEnd"/>
      <w:r>
        <w:t xml:space="preserve"> alles zufallen,</w:t>
      </w:r>
      <w:r>
        <w:br/>
        <w:t>Er hat mit Gott all ding zugleich,</w:t>
      </w:r>
      <w:r>
        <w:br/>
        <w:t>Christus alles in allen.</w:t>
      </w:r>
    </w:p>
    <w:p w14:paraId="6FE5A041" w14:textId="77777777" w:rsidR="002F4A1F" w:rsidRDefault="002F4A1F" w:rsidP="002F4A1F">
      <w:pPr>
        <w:pStyle w:val="berschrift1"/>
      </w:pPr>
      <w:proofErr w:type="spellStart"/>
      <w:r>
        <w:rPr>
          <w:rStyle w:val="screen-reader-text"/>
        </w:rPr>
        <w:t>MEin</w:t>
      </w:r>
      <w:proofErr w:type="spellEnd"/>
      <w:r>
        <w:rPr>
          <w:rStyle w:val="screen-reader-text"/>
        </w:rPr>
        <w:t xml:space="preserve"> </w:t>
      </w:r>
      <w:proofErr w:type="spellStart"/>
      <w:r>
        <w:rPr>
          <w:rStyle w:val="screen-reader-text"/>
        </w:rPr>
        <w:t>got</w:t>
      </w:r>
      <w:proofErr w:type="spellEnd"/>
      <w:r>
        <w:rPr>
          <w:rStyle w:val="screen-reader-text"/>
        </w:rPr>
        <w:t xml:space="preserve"> hat mich </w:t>
      </w:r>
      <w:proofErr w:type="spellStart"/>
      <w:r>
        <w:rPr>
          <w:rStyle w:val="screen-reader-text"/>
        </w:rPr>
        <w:t>getrostet</w:t>
      </w:r>
      <w:proofErr w:type="spellEnd"/>
      <w:r>
        <w:rPr>
          <w:rStyle w:val="screen-reader-text"/>
        </w:rPr>
        <w:t xml:space="preserve"> </w:t>
      </w:r>
      <w:proofErr w:type="spellStart"/>
      <w:r>
        <w:rPr>
          <w:rStyle w:val="screen-reader-text"/>
        </w:rPr>
        <w:t>wol</w:t>
      </w:r>
      <w:proofErr w:type="spellEnd"/>
      <w:r>
        <w:rPr>
          <w:rStyle w:val="screen-reader-text"/>
        </w:rPr>
        <w:t>,</w:t>
      </w:r>
      <w:r>
        <w:t xml:space="preserve"> </w:t>
      </w:r>
    </w:p>
    <w:p w14:paraId="5741D965" w14:textId="77777777" w:rsidR="002F4A1F" w:rsidRDefault="002F4A1F" w:rsidP="002F4A1F">
      <w:pPr>
        <w:pStyle w:val="StandardWeb"/>
      </w:pPr>
      <w:r>
        <w:rPr>
          <w:rStyle w:val="Fett"/>
        </w:rPr>
        <w:t xml:space="preserve">Noch ein </w:t>
      </w:r>
      <w:proofErr w:type="spellStart"/>
      <w:r>
        <w:rPr>
          <w:rStyle w:val="Fett"/>
        </w:rPr>
        <w:t>liedtlein</w:t>
      </w:r>
      <w:proofErr w:type="spellEnd"/>
      <w:r>
        <w:rPr>
          <w:rStyle w:val="Fett"/>
        </w:rPr>
        <w:t xml:space="preserve"> von ein ledig </w:t>
      </w:r>
      <w:proofErr w:type="spellStart"/>
      <w:r>
        <w:rPr>
          <w:rStyle w:val="Fett"/>
        </w:rPr>
        <w:t>entsincken</w:t>
      </w:r>
      <w:proofErr w:type="spellEnd"/>
      <w:r>
        <w:rPr>
          <w:rStyle w:val="Fett"/>
        </w:rPr>
        <w:t xml:space="preserve"> </w:t>
      </w:r>
      <w:proofErr w:type="spellStart"/>
      <w:r>
        <w:rPr>
          <w:rStyle w:val="Fett"/>
        </w:rPr>
        <w:t>inn</w:t>
      </w:r>
      <w:proofErr w:type="spellEnd"/>
      <w:r>
        <w:rPr>
          <w:rStyle w:val="Fett"/>
        </w:rPr>
        <w:t xml:space="preserve"> der </w:t>
      </w:r>
      <w:proofErr w:type="spellStart"/>
      <w:r>
        <w:rPr>
          <w:rStyle w:val="Fett"/>
        </w:rPr>
        <w:t>gotheyt</w:t>
      </w:r>
      <w:proofErr w:type="spellEnd"/>
    </w:p>
    <w:p w14:paraId="143DD43B" w14:textId="77777777" w:rsidR="002F4A1F" w:rsidRDefault="002F4A1F" w:rsidP="002F4A1F">
      <w:pPr>
        <w:pStyle w:val="StandardWeb"/>
      </w:pPr>
      <w:proofErr w:type="spellStart"/>
      <w:r>
        <w:t>MEin</w:t>
      </w:r>
      <w:proofErr w:type="spellEnd"/>
      <w:r>
        <w:t xml:space="preserve"> </w:t>
      </w:r>
      <w:proofErr w:type="spellStart"/>
      <w:r>
        <w:t>got</w:t>
      </w:r>
      <w:proofErr w:type="spellEnd"/>
      <w:r>
        <w:t xml:space="preserve"> hat mich </w:t>
      </w:r>
      <w:proofErr w:type="spellStart"/>
      <w:r>
        <w:t>getrostet</w:t>
      </w:r>
      <w:proofErr w:type="spellEnd"/>
      <w:r>
        <w:t xml:space="preserve"> </w:t>
      </w:r>
      <w:proofErr w:type="spellStart"/>
      <w:r>
        <w:t>wol</w:t>
      </w:r>
      <w:proofErr w:type="spellEnd"/>
      <w:r>
        <w:t>,</w:t>
      </w:r>
      <w:r>
        <w:br/>
        <w:t xml:space="preserve">bin ich </w:t>
      </w:r>
      <w:proofErr w:type="spellStart"/>
      <w:r>
        <w:t>ledich</w:t>
      </w:r>
      <w:proofErr w:type="spellEnd"/>
      <w:r>
        <w:t xml:space="preserve"> als ich </w:t>
      </w:r>
      <w:proofErr w:type="spellStart"/>
      <w:r>
        <w:t>sol</w:t>
      </w:r>
      <w:proofErr w:type="spellEnd"/>
      <w:r>
        <w:t>,</w:t>
      </w:r>
      <w:r>
        <w:br/>
        <w:t xml:space="preserve">er </w:t>
      </w:r>
      <w:proofErr w:type="spellStart"/>
      <w:r>
        <w:t>wil</w:t>
      </w:r>
      <w:proofErr w:type="spellEnd"/>
      <w:r>
        <w:t xml:space="preserve"> mich weder machen:</w:t>
      </w:r>
      <w:r>
        <w:br/>
      </w:r>
      <w:proofErr w:type="spellStart"/>
      <w:r>
        <w:t>Kunt</w:t>
      </w:r>
      <w:proofErr w:type="spellEnd"/>
      <w:r>
        <w:t xml:space="preserve"> ich zumal ledig </w:t>
      </w:r>
      <w:proofErr w:type="spellStart"/>
      <w:r>
        <w:t>steen</w:t>
      </w:r>
      <w:proofErr w:type="spellEnd"/>
      <w:r>
        <w:br/>
        <w:t xml:space="preserve">und mit Christo </w:t>
      </w:r>
      <w:proofErr w:type="spellStart"/>
      <w:r>
        <w:t>vorwartz</w:t>
      </w:r>
      <w:proofErr w:type="spellEnd"/>
      <w:r>
        <w:t xml:space="preserve"> </w:t>
      </w:r>
      <w:proofErr w:type="spellStart"/>
      <w:r>
        <w:t>geen</w:t>
      </w:r>
      <w:proofErr w:type="spellEnd"/>
      <w:r>
        <w:t>,</w:t>
      </w:r>
      <w:r>
        <w:br/>
        <w:t xml:space="preserve">das wer </w:t>
      </w:r>
      <w:proofErr w:type="spellStart"/>
      <w:r>
        <w:t>eyn</w:t>
      </w:r>
      <w:proofErr w:type="spellEnd"/>
      <w:r>
        <w:t xml:space="preserve"> </w:t>
      </w:r>
      <w:proofErr w:type="spellStart"/>
      <w:r>
        <w:t>riche</w:t>
      </w:r>
      <w:proofErr w:type="spellEnd"/>
      <w:r>
        <w:t xml:space="preserve"> </w:t>
      </w:r>
      <w:proofErr w:type="spellStart"/>
      <w:r>
        <w:t>sache</w:t>
      </w:r>
      <w:proofErr w:type="spellEnd"/>
      <w:r>
        <w:t>.</w:t>
      </w:r>
    </w:p>
    <w:p w14:paraId="23039B6D" w14:textId="77777777" w:rsidR="002F4A1F" w:rsidRDefault="002F4A1F" w:rsidP="002F4A1F">
      <w:pPr>
        <w:pStyle w:val="StandardWeb"/>
      </w:pPr>
      <w:proofErr w:type="spellStart"/>
      <w:r>
        <w:t>Nochant</w:t>
      </w:r>
      <w:proofErr w:type="spellEnd"/>
      <w:r>
        <w:t xml:space="preserve"> muß ich </w:t>
      </w:r>
      <w:proofErr w:type="spellStart"/>
      <w:r>
        <w:t>ferrer</w:t>
      </w:r>
      <w:proofErr w:type="spellEnd"/>
      <w:r>
        <w:t xml:space="preserve"> </w:t>
      </w:r>
      <w:proofErr w:type="spellStart"/>
      <w:r>
        <w:t>mee</w:t>
      </w:r>
      <w:proofErr w:type="spellEnd"/>
      <w:r>
        <w:br/>
        <w:t xml:space="preserve">dringen in der </w:t>
      </w:r>
      <w:proofErr w:type="spellStart"/>
      <w:r>
        <w:t>gotheit</w:t>
      </w:r>
      <w:proofErr w:type="spellEnd"/>
      <w:r>
        <w:t xml:space="preserve"> </w:t>
      </w:r>
      <w:proofErr w:type="spellStart"/>
      <w:r>
        <w:t>see</w:t>
      </w:r>
      <w:proofErr w:type="spellEnd"/>
      <w:r>
        <w:t>,</w:t>
      </w:r>
      <w:r>
        <w:br/>
        <w:t xml:space="preserve">Dar in </w:t>
      </w:r>
      <w:proofErr w:type="spellStart"/>
      <w:r>
        <w:t>geforcht</w:t>
      </w:r>
      <w:proofErr w:type="spellEnd"/>
      <w:r>
        <w:t xml:space="preserve"> ich </w:t>
      </w:r>
      <w:proofErr w:type="spellStart"/>
      <w:r>
        <w:t>nummermer</w:t>
      </w:r>
      <w:proofErr w:type="spellEnd"/>
      <w:r>
        <w:t>,</w:t>
      </w:r>
      <w:r>
        <w:br/>
        <w:t xml:space="preserve">ein stimme </w:t>
      </w:r>
      <w:proofErr w:type="spellStart"/>
      <w:r>
        <w:t>kan</w:t>
      </w:r>
      <w:proofErr w:type="spellEnd"/>
      <w:r>
        <w:t xml:space="preserve"> da </w:t>
      </w:r>
      <w:proofErr w:type="spellStart"/>
      <w:r>
        <w:t>nit</w:t>
      </w:r>
      <w:proofErr w:type="spellEnd"/>
      <w:r>
        <w:t xml:space="preserve"> klaffen:</w:t>
      </w:r>
    </w:p>
    <w:p w14:paraId="5C6E5CB8" w14:textId="77777777" w:rsidR="002F4A1F" w:rsidRDefault="002F4A1F" w:rsidP="002F4A1F">
      <w:pPr>
        <w:pStyle w:val="StandardWeb"/>
      </w:pPr>
      <w:r>
        <w:t xml:space="preserve">Ach </w:t>
      </w:r>
      <w:proofErr w:type="spellStart"/>
      <w:r>
        <w:t>ryches</w:t>
      </w:r>
      <w:proofErr w:type="spellEnd"/>
      <w:r>
        <w:t xml:space="preserve"> wesen, wie ist dem so </w:t>
      </w:r>
      <w:proofErr w:type="spellStart"/>
      <w:r>
        <w:t>wol</w:t>
      </w:r>
      <w:proofErr w:type="spellEnd"/>
      <w:r>
        <w:t>,</w:t>
      </w:r>
      <w:r>
        <w:br/>
        <w:t xml:space="preserve">der in der </w:t>
      </w:r>
      <w:proofErr w:type="spellStart"/>
      <w:r>
        <w:t>gotheit</w:t>
      </w:r>
      <w:proofErr w:type="spellEnd"/>
      <w:r>
        <w:t xml:space="preserve"> schwimmen </w:t>
      </w:r>
      <w:proofErr w:type="spellStart"/>
      <w:r>
        <w:t>sol</w:t>
      </w:r>
      <w:proofErr w:type="spellEnd"/>
      <w:r>
        <w:t>!</w:t>
      </w:r>
      <w:r>
        <w:br/>
        <w:t xml:space="preserve">Sein </w:t>
      </w:r>
      <w:proofErr w:type="spellStart"/>
      <w:r>
        <w:t>hertz</w:t>
      </w:r>
      <w:proofErr w:type="spellEnd"/>
      <w:r>
        <w:t xml:space="preserve"> </w:t>
      </w:r>
      <w:proofErr w:type="spellStart"/>
      <w:r>
        <w:t>dz</w:t>
      </w:r>
      <w:proofErr w:type="spellEnd"/>
      <w:r>
        <w:t xml:space="preserve"> ist </w:t>
      </w:r>
      <w:proofErr w:type="spellStart"/>
      <w:r>
        <w:t>freüden</w:t>
      </w:r>
      <w:proofErr w:type="spellEnd"/>
      <w:r>
        <w:t xml:space="preserve"> </w:t>
      </w:r>
      <w:proofErr w:type="spellStart"/>
      <w:r>
        <w:t>vol</w:t>
      </w:r>
      <w:proofErr w:type="spellEnd"/>
      <w:r>
        <w:t>,</w:t>
      </w:r>
      <w:r>
        <w:br/>
      </w:r>
      <w:proofErr w:type="spellStart"/>
      <w:r>
        <w:t>Got</w:t>
      </w:r>
      <w:proofErr w:type="spellEnd"/>
      <w:r>
        <w:t xml:space="preserve"> der ist seyn </w:t>
      </w:r>
      <w:proofErr w:type="spellStart"/>
      <w:r>
        <w:t>sache</w:t>
      </w:r>
      <w:proofErr w:type="spellEnd"/>
      <w:r>
        <w:t>.</w:t>
      </w:r>
    </w:p>
    <w:p w14:paraId="10E7DA8F" w14:textId="77777777" w:rsidR="002F4A1F" w:rsidRDefault="002F4A1F" w:rsidP="002F4A1F">
      <w:pPr>
        <w:pStyle w:val="StandardWeb"/>
      </w:pPr>
      <w:proofErr w:type="spellStart"/>
      <w:r>
        <w:t>Got</w:t>
      </w:r>
      <w:proofErr w:type="spellEnd"/>
      <w:r>
        <w:t xml:space="preserve"> hat mir gegeben </w:t>
      </w:r>
      <w:proofErr w:type="spellStart"/>
      <w:r>
        <w:t>zill</w:t>
      </w:r>
      <w:proofErr w:type="spellEnd"/>
      <w:r>
        <w:t>,</w:t>
      </w:r>
      <w:r>
        <w:br/>
        <w:t xml:space="preserve">sicher er mir geben </w:t>
      </w:r>
      <w:proofErr w:type="spellStart"/>
      <w:r>
        <w:t>wil</w:t>
      </w:r>
      <w:proofErr w:type="spellEnd"/>
      <w:r>
        <w:t>,</w:t>
      </w:r>
      <w:r>
        <w:br/>
      </w:r>
      <w:proofErr w:type="spellStart"/>
      <w:r>
        <w:t>wan</w:t>
      </w:r>
      <w:proofErr w:type="spellEnd"/>
      <w:r>
        <w:t xml:space="preserve"> ich das geschaffen,</w:t>
      </w:r>
      <w:r>
        <w:br/>
        <w:t xml:space="preserve">Das </w:t>
      </w:r>
      <w:proofErr w:type="spellStart"/>
      <w:r>
        <w:t>eynn</w:t>
      </w:r>
      <w:proofErr w:type="spellEnd"/>
      <w:r>
        <w:t xml:space="preserve"> und </w:t>
      </w:r>
      <w:proofErr w:type="spellStart"/>
      <w:r>
        <w:t>eyn</w:t>
      </w:r>
      <w:proofErr w:type="spellEnd"/>
      <w:r>
        <w:t xml:space="preserve"> </w:t>
      </w:r>
      <w:proofErr w:type="spellStart"/>
      <w:r>
        <w:t>vereinicht</w:t>
      </w:r>
      <w:proofErr w:type="spellEnd"/>
      <w:r>
        <w:t xml:space="preserve"> </w:t>
      </w:r>
      <w:proofErr w:type="spellStart"/>
      <w:r>
        <w:t>wirt</w:t>
      </w:r>
      <w:proofErr w:type="spellEnd"/>
      <w:r>
        <w:t>,</w:t>
      </w:r>
      <w:r>
        <w:br/>
        <w:t xml:space="preserve">die </w:t>
      </w:r>
      <w:proofErr w:type="spellStart"/>
      <w:r>
        <w:t>gotheit</w:t>
      </w:r>
      <w:proofErr w:type="spellEnd"/>
      <w:r>
        <w:t xml:space="preserve"> ist </w:t>
      </w:r>
      <w:proofErr w:type="spellStart"/>
      <w:r>
        <w:t>jr</w:t>
      </w:r>
      <w:proofErr w:type="spellEnd"/>
      <w:r>
        <w:t xml:space="preserve"> </w:t>
      </w:r>
      <w:proofErr w:type="spellStart"/>
      <w:r>
        <w:t>aneblick</w:t>
      </w:r>
      <w:proofErr w:type="spellEnd"/>
      <w:r>
        <w:t>,</w:t>
      </w:r>
      <w:r>
        <w:br/>
        <w:t xml:space="preserve">das thun der lieben </w:t>
      </w:r>
      <w:proofErr w:type="spellStart"/>
      <w:r>
        <w:t>kreffte</w:t>
      </w:r>
      <w:proofErr w:type="spellEnd"/>
      <w:r>
        <w:t>.</w:t>
      </w:r>
    </w:p>
    <w:p w14:paraId="29B86004" w14:textId="77777777" w:rsidR="002F4A1F" w:rsidRDefault="002F4A1F" w:rsidP="002F4A1F">
      <w:pPr>
        <w:pStyle w:val="StandardWeb"/>
      </w:pPr>
      <w:r>
        <w:t xml:space="preserve">O </w:t>
      </w:r>
      <w:proofErr w:type="spellStart"/>
      <w:r>
        <w:t>riches</w:t>
      </w:r>
      <w:proofErr w:type="spellEnd"/>
      <w:r>
        <w:t xml:space="preserve"> wesen, wie ist dem so </w:t>
      </w:r>
      <w:proofErr w:type="spellStart"/>
      <w:r>
        <w:t>wol</w:t>
      </w:r>
      <w:proofErr w:type="spellEnd"/>
      <w:r>
        <w:t>,</w:t>
      </w:r>
      <w:r>
        <w:br/>
        <w:t xml:space="preserve">der in der </w:t>
      </w:r>
      <w:proofErr w:type="spellStart"/>
      <w:r>
        <w:t>gotheit</w:t>
      </w:r>
      <w:proofErr w:type="spellEnd"/>
      <w:r>
        <w:t xml:space="preserve"> schwimmen </w:t>
      </w:r>
      <w:proofErr w:type="spellStart"/>
      <w:r>
        <w:t>sol</w:t>
      </w:r>
      <w:proofErr w:type="spellEnd"/>
      <w:r>
        <w:t>!</w:t>
      </w:r>
      <w:r>
        <w:br/>
        <w:t xml:space="preserve">Seyn </w:t>
      </w:r>
      <w:proofErr w:type="spellStart"/>
      <w:r>
        <w:t>hertz</w:t>
      </w:r>
      <w:proofErr w:type="spellEnd"/>
      <w:r>
        <w:t xml:space="preserve"> </w:t>
      </w:r>
      <w:proofErr w:type="spellStart"/>
      <w:r>
        <w:t>dz</w:t>
      </w:r>
      <w:proofErr w:type="spellEnd"/>
      <w:r>
        <w:t xml:space="preserve"> ist </w:t>
      </w:r>
      <w:proofErr w:type="spellStart"/>
      <w:r>
        <w:t>freuden</w:t>
      </w:r>
      <w:proofErr w:type="spellEnd"/>
      <w:r>
        <w:t xml:space="preserve"> </w:t>
      </w:r>
      <w:proofErr w:type="spellStart"/>
      <w:r>
        <w:t>vol</w:t>
      </w:r>
      <w:proofErr w:type="spellEnd"/>
      <w:r>
        <w:t>,</w:t>
      </w:r>
      <w:r>
        <w:br/>
      </w:r>
      <w:proofErr w:type="spellStart"/>
      <w:r>
        <w:t>wan</w:t>
      </w:r>
      <w:proofErr w:type="spellEnd"/>
      <w:r>
        <w:t xml:space="preserve"> </w:t>
      </w:r>
      <w:proofErr w:type="spellStart"/>
      <w:r>
        <w:t>got</w:t>
      </w:r>
      <w:proofErr w:type="spellEnd"/>
      <w:r>
        <w:t xml:space="preserve"> der ist </w:t>
      </w:r>
      <w:proofErr w:type="spellStart"/>
      <w:r>
        <w:t>seynn</w:t>
      </w:r>
      <w:proofErr w:type="spellEnd"/>
      <w:r>
        <w:t xml:space="preserve"> </w:t>
      </w:r>
      <w:proofErr w:type="spellStart"/>
      <w:r>
        <w:t>sache</w:t>
      </w:r>
      <w:proofErr w:type="spellEnd"/>
      <w:r>
        <w:t xml:space="preserve">. </w:t>
      </w:r>
    </w:p>
    <w:p w14:paraId="1378BF7C" w14:textId="2CD02228" w:rsidR="002F4A1F" w:rsidRDefault="002F4A1F" w:rsidP="002F4A1F">
      <w:pPr>
        <w:pStyle w:val="berschrift1"/>
        <w:rPr>
          <w:szCs w:val="36"/>
        </w:rPr>
      </w:pPr>
      <w:proofErr w:type="spellStart"/>
      <w:r w:rsidRPr="002F4A1F">
        <w:t>MEin</w:t>
      </w:r>
      <w:proofErr w:type="spellEnd"/>
      <w:r w:rsidRPr="002F4A1F">
        <w:t xml:space="preserve"> geist hat sich ergangen</w:t>
      </w:r>
      <w:r>
        <w:t xml:space="preserve"> </w:t>
      </w:r>
    </w:p>
    <w:p w14:paraId="1A56C24E" w14:textId="77777777" w:rsidR="002F4A1F" w:rsidRDefault="002F4A1F" w:rsidP="002F4A1F">
      <w:pPr>
        <w:pStyle w:val="StandardWeb"/>
      </w:pPr>
      <w:r>
        <w:rPr>
          <w:rStyle w:val="Fett"/>
        </w:rPr>
        <w:t xml:space="preserve">Ein ander </w:t>
      </w:r>
      <w:proofErr w:type="spellStart"/>
      <w:r>
        <w:rPr>
          <w:rStyle w:val="Fett"/>
        </w:rPr>
        <w:t>lietlein</w:t>
      </w:r>
      <w:proofErr w:type="spellEnd"/>
      <w:r>
        <w:rPr>
          <w:rStyle w:val="Fett"/>
        </w:rPr>
        <w:t xml:space="preserve"> der das dichte, dem was also </w:t>
      </w:r>
      <w:proofErr w:type="spellStart"/>
      <w:r>
        <w:rPr>
          <w:rStyle w:val="Fett"/>
        </w:rPr>
        <w:t>zus</w:t>
      </w:r>
      <w:proofErr w:type="spellEnd"/>
      <w:r>
        <w:rPr>
          <w:rStyle w:val="Fett"/>
        </w:rPr>
        <w:t xml:space="preserve"> </w:t>
      </w:r>
      <w:proofErr w:type="spellStart"/>
      <w:r>
        <w:rPr>
          <w:rStyle w:val="Fett"/>
        </w:rPr>
        <w:t>must</w:t>
      </w:r>
      <w:proofErr w:type="spellEnd"/>
      <w:r>
        <w:rPr>
          <w:rStyle w:val="Fett"/>
        </w:rPr>
        <w:t>.</w:t>
      </w:r>
    </w:p>
    <w:p w14:paraId="0D68DE0A" w14:textId="77777777" w:rsidR="002F4A1F" w:rsidRDefault="002F4A1F" w:rsidP="002F4A1F">
      <w:pPr>
        <w:pStyle w:val="StandardWeb"/>
      </w:pPr>
      <w:proofErr w:type="spellStart"/>
      <w:r>
        <w:t>MEin</w:t>
      </w:r>
      <w:proofErr w:type="spellEnd"/>
      <w:r>
        <w:t xml:space="preserve"> geist hat sich ergangen</w:t>
      </w:r>
      <w:r>
        <w:br/>
        <w:t xml:space="preserve">in eine </w:t>
      </w:r>
      <w:proofErr w:type="spellStart"/>
      <w:r>
        <w:t>wueste</w:t>
      </w:r>
      <w:proofErr w:type="spellEnd"/>
      <w:r>
        <w:t xml:space="preserve"> </w:t>
      </w:r>
      <w:proofErr w:type="spellStart"/>
      <w:r>
        <w:t>stil</w:t>
      </w:r>
      <w:proofErr w:type="spellEnd"/>
      <w:r>
        <w:t>,</w:t>
      </w:r>
      <w:r>
        <w:br/>
        <w:t xml:space="preserve">da noch </w:t>
      </w:r>
      <w:proofErr w:type="spellStart"/>
      <w:r>
        <w:t>wort</w:t>
      </w:r>
      <w:proofErr w:type="spellEnd"/>
      <w:r>
        <w:t xml:space="preserve"> noch </w:t>
      </w:r>
      <w:proofErr w:type="spellStart"/>
      <w:r>
        <w:t>weyse</w:t>
      </w:r>
      <w:proofErr w:type="spellEnd"/>
      <w:r>
        <w:t xml:space="preserve"> in </w:t>
      </w:r>
      <w:proofErr w:type="spellStart"/>
      <w:r>
        <w:t>steet</w:t>
      </w:r>
      <w:proofErr w:type="spellEnd"/>
      <w:r>
        <w:t>.</w:t>
      </w:r>
      <w:r>
        <w:br/>
        <w:t xml:space="preserve">ein wesen </w:t>
      </w:r>
      <w:proofErr w:type="spellStart"/>
      <w:r>
        <w:t>hatt</w:t>
      </w:r>
      <w:proofErr w:type="spellEnd"/>
      <w:r>
        <w:t xml:space="preserve"> mich </w:t>
      </w:r>
      <w:proofErr w:type="spellStart"/>
      <w:r>
        <w:t>umbfangen</w:t>
      </w:r>
      <w:proofErr w:type="spellEnd"/>
      <w:r>
        <w:t>,</w:t>
      </w:r>
      <w:r>
        <w:br/>
        <w:t xml:space="preserve">da ist </w:t>
      </w:r>
      <w:proofErr w:type="spellStart"/>
      <w:r>
        <w:t>keynn</w:t>
      </w:r>
      <w:proofErr w:type="spellEnd"/>
      <w:r>
        <w:t xml:space="preserve"> wunder inne.</w:t>
      </w:r>
    </w:p>
    <w:p w14:paraId="0B1AE5DA" w14:textId="77777777" w:rsidR="002F4A1F" w:rsidRDefault="002F4A1F" w:rsidP="002F4A1F">
      <w:pPr>
        <w:pStyle w:val="StandardWeb"/>
      </w:pPr>
      <w:r>
        <w:t>Mein geist hat sich ergangen,</w:t>
      </w:r>
      <w:r>
        <w:br/>
      </w:r>
      <w:proofErr w:type="spellStart"/>
      <w:r>
        <w:t>vernunfft</w:t>
      </w:r>
      <w:proofErr w:type="spellEnd"/>
      <w:r>
        <w:t xml:space="preserve"> </w:t>
      </w:r>
      <w:proofErr w:type="spellStart"/>
      <w:r>
        <w:t>kan</w:t>
      </w:r>
      <w:proofErr w:type="spellEnd"/>
      <w:r>
        <w:t xml:space="preserve"> das </w:t>
      </w:r>
      <w:proofErr w:type="spellStart"/>
      <w:r>
        <w:t>nit</w:t>
      </w:r>
      <w:proofErr w:type="spellEnd"/>
      <w:r>
        <w:t xml:space="preserve"> erlangen,</w:t>
      </w:r>
      <w:r>
        <w:br/>
        <w:t>es ist oben allen sinnen,</w:t>
      </w:r>
      <w:r>
        <w:br/>
        <w:t xml:space="preserve">und des </w:t>
      </w:r>
      <w:proofErr w:type="spellStart"/>
      <w:r>
        <w:t>wil</w:t>
      </w:r>
      <w:proofErr w:type="spellEnd"/>
      <w:r>
        <w:t xml:space="preserve"> ich mein suchen </w:t>
      </w:r>
      <w:proofErr w:type="spellStart"/>
      <w:r>
        <w:t>laen</w:t>
      </w:r>
      <w:proofErr w:type="spellEnd"/>
      <w:r>
        <w:t>.</w:t>
      </w:r>
    </w:p>
    <w:p w14:paraId="21F082DC" w14:textId="77777777" w:rsidR="002F4A1F" w:rsidRDefault="002F4A1F" w:rsidP="002F4A1F">
      <w:pPr>
        <w:pStyle w:val="StandardWeb"/>
      </w:pPr>
      <w:r>
        <w:t>Meyn geist hat sich ergangen</w:t>
      </w:r>
      <w:r>
        <w:br/>
        <w:t xml:space="preserve">zu </w:t>
      </w:r>
      <w:proofErr w:type="spellStart"/>
      <w:r>
        <w:t>eyner</w:t>
      </w:r>
      <w:proofErr w:type="spellEnd"/>
      <w:r>
        <w:t xml:space="preserve"> </w:t>
      </w:r>
      <w:proofErr w:type="spellStart"/>
      <w:r>
        <w:t>stunt</w:t>
      </w:r>
      <w:proofErr w:type="spellEnd"/>
      <w:r>
        <w:t>:</w:t>
      </w:r>
      <w:r>
        <w:br/>
      </w:r>
      <w:proofErr w:type="spellStart"/>
      <w:r>
        <w:t>sinck</w:t>
      </w:r>
      <w:proofErr w:type="spellEnd"/>
      <w:r>
        <w:t xml:space="preserve"> in den </w:t>
      </w:r>
      <w:proofErr w:type="spellStart"/>
      <w:r>
        <w:t>grundt</w:t>
      </w:r>
      <w:proofErr w:type="spellEnd"/>
      <w:r>
        <w:t>,</w:t>
      </w:r>
      <w:r>
        <w:br/>
        <w:t xml:space="preserve">die </w:t>
      </w:r>
      <w:proofErr w:type="spellStart"/>
      <w:r>
        <w:t>ungeschaffene</w:t>
      </w:r>
      <w:proofErr w:type="spellEnd"/>
      <w:r>
        <w:t xml:space="preserve"> </w:t>
      </w:r>
      <w:proofErr w:type="spellStart"/>
      <w:r>
        <w:t>selicheit</w:t>
      </w:r>
      <w:proofErr w:type="spellEnd"/>
      <w:r>
        <w:t xml:space="preserve"> die </w:t>
      </w:r>
      <w:proofErr w:type="spellStart"/>
      <w:r>
        <w:t>wirtt</w:t>
      </w:r>
      <w:proofErr w:type="spellEnd"/>
      <w:r>
        <w:t xml:space="preserve"> dir </w:t>
      </w:r>
      <w:proofErr w:type="spellStart"/>
      <w:r>
        <w:t>kunt</w:t>
      </w:r>
      <w:proofErr w:type="spellEnd"/>
      <w:r>
        <w:t>.</w:t>
      </w:r>
    </w:p>
    <w:p w14:paraId="22D90146" w14:textId="77777777" w:rsidR="002F4A1F" w:rsidRDefault="002F4A1F" w:rsidP="002F4A1F">
      <w:pPr>
        <w:pStyle w:val="StandardWeb"/>
      </w:pPr>
      <w:r>
        <w:t xml:space="preserve">Scheid dich von </w:t>
      </w:r>
      <w:proofErr w:type="spellStart"/>
      <w:r>
        <w:t>nit</w:t>
      </w:r>
      <w:proofErr w:type="spellEnd"/>
      <w:r>
        <w:t>,</w:t>
      </w:r>
      <w:r>
        <w:br/>
        <w:t xml:space="preserve">du </w:t>
      </w:r>
      <w:proofErr w:type="spellStart"/>
      <w:r>
        <w:t>findts</w:t>
      </w:r>
      <w:proofErr w:type="spellEnd"/>
      <w:r>
        <w:t xml:space="preserve"> das </w:t>
      </w:r>
      <w:proofErr w:type="spellStart"/>
      <w:r>
        <w:t>nit</w:t>
      </w:r>
      <w:proofErr w:type="spellEnd"/>
      <w:r>
        <w:t>,</w:t>
      </w:r>
      <w:r>
        <w:br/>
      </w:r>
      <w:proofErr w:type="spellStart"/>
      <w:r>
        <w:t>dz</w:t>
      </w:r>
      <w:proofErr w:type="spellEnd"/>
      <w:r>
        <w:t xml:space="preserve"> die </w:t>
      </w:r>
      <w:proofErr w:type="spellStart"/>
      <w:r>
        <w:t>zunge</w:t>
      </w:r>
      <w:proofErr w:type="spellEnd"/>
      <w:r>
        <w:t xml:space="preserve"> </w:t>
      </w:r>
      <w:proofErr w:type="spellStart"/>
      <w:r>
        <w:t>leügnt</w:t>
      </w:r>
      <w:proofErr w:type="spellEnd"/>
      <w:r>
        <w:t xml:space="preserve"> und bleibt doch </w:t>
      </w:r>
      <w:proofErr w:type="spellStart"/>
      <w:r>
        <w:t>yet</w:t>
      </w:r>
      <w:proofErr w:type="spellEnd"/>
      <w:r>
        <w:t>,</w:t>
      </w:r>
      <w:r>
        <w:br/>
        <w:t xml:space="preserve">Das der </w:t>
      </w:r>
      <w:proofErr w:type="spellStart"/>
      <w:r>
        <w:t>geyst</w:t>
      </w:r>
      <w:proofErr w:type="spellEnd"/>
      <w:r>
        <w:t xml:space="preserve"> </w:t>
      </w:r>
      <w:proofErr w:type="spellStart"/>
      <w:r>
        <w:t>alleyne</w:t>
      </w:r>
      <w:proofErr w:type="spellEnd"/>
      <w:r>
        <w:t xml:space="preserve"> </w:t>
      </w:r>
      <w:proofErr w:type="spellStart"/>
      <w:r>
        <w:t>versteet</w:t>
      </w:r>
      <w:proofErr w:type="spellEnd"/>
      <w:r>
        <w:t>,</w:t>
      </w:r>
      <w:r>
        <w:br/>
        <w:t xml:space="preserve">der </w:t>
      </w:r>
      <w:proofErr w:type="spellStart"/>
      <w:r>
        <w:t>keyns</w:t>
      </w:r>
      <w:proofErr w:type="spellEnd"/>
      <w:r>
        <w:t xml:space="preserve"> </w:t>
      </w:r>
      <w:proofErr w:type="spellStart"/>
      <w:r>
        <w:t>furdels</w:t>
      </w:r>
      <w:proofErr w:type="spellEnd"/>
      <w:r>
        <w:t xml:space="preserve"> </w:t>
      </w:r>
      <w:proofErr w:type="spellStart"/>
      <w:r>
        <w:t>pflecht</w:t>
      </w:r>
      <w:proofErr w:type="spellEnd"/>
      <w:r>
        <w:t xml:space="preserve">. </w:t>
      </w:r>
    </w:p>
    <w:p w14:paraId="3934E7EC" w14:textId="0CA3674D" w:rsidR="002F4A1F" w:rsidRDefault="002F4A1F" w:rsidP="002F4A1F">
      <w:pPr>
        <w:pStyle w:val="berschrift1"/>
        <w:rPr>
          <w:szCs w:val="36"/>
        </w:rPr>
      </w:pPr>
      <w:r>
        <w:t xml:space="preserve">Mensch, laß dein </w:t>
      </w:r>
      <w:proofErr w:type="spellStart"/>
      <w:r>
        <w:t>eigenwilligkeit</w:t>
      </w:r>
      <w:proofErr w:type="spellEnd"/>
    </w:p>
    <w:p w14:paraId="737B2EE0" w14:textId="77777777" w:rsidR="002F4A1F" w:rsidRDefault="002F4A1F" w:rsidP="002F4A1F">
      <w:pPr>
        <w:pStyle w:val="StandardWeb"/>
      </w:pPr>
      <w:r>
        <w:t xml:space="preserve">Mensch, laß dein </w:t>
      </w:r>
      <w:proofErr w:type="spellStart"/>
      <w:r>
        <w:t>eigenwilligkeit</w:t>
      </w:r>
      <w:proofErr w:type="spellEnd"/>
      <w:r>
        <w:t>,</w:t>
      </w:r>
      <w:r>
        <w:br/>
        <w:t xml:space="preserve">Bleib fest in </w:t>
      </w:r>
      <w:proofErr w:type="spellStart"/>
      <w:r>
        <w:t>widerwertigkeit</w:t>
      </w:r>
      <w:proofErr w:type="spellEnd"/>
      <w:r>
        <w:t>,</w:t>
      </w:r>
      <w:r>
        <w:br/>
        <w:t xml:space="preserve">Durchbrich dein </w:t>
      </w:r>
      <w:proofErr w:type="spellStart"/>
      <w:r>
        <w:t>vngestorbenheit</w:t>
      </w:r>
      <w:proofErr w:type="spellEnd"/>
      <w:r>
        <w:t>,</w:t>
      </w:r>
      <w:r>
        <w:br/>
      </w:r>
      <w:proofErr w:type="spellStart"/>
      <w:r>
        <w:t>Nitt</w:t>
      </w:r>
      <w:proofErr w:type="spellEnd"/>
      <w:r>
        <w:t xml:space="preserve"> such zu </w:t>
      </w:r>
      <w:proofErr w:type="spellStart"/>
      <w:r>
        <w:t>vil</w:t>
      </w:r>
      <w:proofErr w:type="spellEnd"/>
      <w:r>
        <w:t xml:space="preserve"> </w:t>
      </w:r>
      <w:proofErr w:type="spellStart"/>
      <w:r>
        <w:t>ergetzlicheit</w:t>
      </w:r>
      <w:proofErr w:type="spellEnd"/>
      <w:r>
        <w:t>:</w:t>
      </w:r>
      <w:r>
        <w:br/>
        <w:t xml:space="preserve">So ist dein </w:t>
      </w:r>
      <w:proofErr w:type="spellStart"/>
      <w:r>
        <w:t>hertz</w:t>
      </w:r>
      <w:proofErr w:type="spellEnd"/>
      <w:r>
        <w:t xml:space="preserve"> gar </w:t>
      </w:r>
      <w:proofErr w:type="spellStart"/>
      <w:r>
        <w:t>wol</w:t>
      </w:r>
      <w:proofErr w:type="spellEnd"/>
      <w:r>
        <w:t xml:space="preserve"> bereit</w:t>
      </w:r>
      <w:r>
        <w:br/>
        <w:t xml:space="preserve">In Gotts </w:t>
      </w:r>
      <w:proofErr w:type="spellStart"/>
      <w:r>
        <w:t>einung</w:t>
      </w:r>
      <w:proofErr w:type="spellEnd"/>
      <w:r>
        <w:t xml:space="preserve"> zu </w:t>
      </w:r>
      <w:proofErr w:type="spellStart"/>
      <w:r>
        <w:t>allerzeit</w:t>
      </w:r>
      <w:proofErr w:type="spellEnd"/>
      <w:r>
        <w:t>.</w:t>
      </w:r>
    </w:p>
    <w:p w14:paraId="69906EE8" w14:textId="223FF341" w:rsidR="002F4A1F" w:rsidRDefault="002F4A1F" w:rsidP="002F4A1F">
      <w:pPr>
        <w:pStyle w:val="berschrift1"/>
      </w:pPr>
      <w:r>
        <w:t xml:space="preserve">O Jesu Christ, du </w:t>
      </w:r>
      <w:proofErr w:type="spellStart"/>
      <w:r>
        <w:t>lieblichs</w:t>
      </w:r>
      <w:proofErr w:type="spellEnd"/>
      <w:r>
        <w:t xml:space="preserve"> </w:t>
      </w:r>
      <w:proofErr w:type="spellStart"/>
      <w:r>
        <w:t>guet</w:t>
      </w:r>
      <w:proofErr w:type="spellEnd"/>
      <w:r>
        <w:t>,</w:t>
      </w:r>
    </w:p>
    <w:p w14:paraId="57AFE286" w14:textId="77777777" w:rsidR="002F4A1F" w:rsidRDefault="002F4A1F" w:rsidP="002F4A1F">
      <w:pPr>
        <w:pStyle w:val="StandardWeb"/>
      </w:pPr>
      <w:r>
        <w:t xml:space="preserve">O Jesu Christ, du </w:t>
      </w:r>
      <w:proofErr w:type="spellStart"/>
      <w:r>
        <w:t>lieblichs</w:t>
      </w:r>
      <w:proofErr w:type="spellEnd"/>
      <w:r>
        <w:t xml:space="preserve"> </w:t>
      </w:r>
      <w:proofErr w:type="spellStart"/>
      <w:r>
        <w:t>guet</w:t>
      </w:r>
      <w:proofErr w:type="spellEnd"/>
      <w:r>
        <w:t>,</w:t>
      </w:r>
      <w:r>
        <w:br/>
        <w:t xml:space="preserve">Du </w:t>
      </w:r>
      <w:proofErr w:type="spellStart"/>
      <w:r>
        <w:t>reüchest</w:t>
      </w:r>
      <w:proofErr w:type="spellEnd"/>
      <w:r>
        <w:t xml:space="preserve"> daß </w:t>
      </w:r>
      <w:proofErr w:type="spellStart"/>
      <w:r>
        <w:t>dan</w:t>
      </w:r>
      <w:proofErr w:type="spellEnd"/>
      <w:r>
        <w:t xml:space="preserve"> </w:t>
      </w:r>
      <w:proofErr w:type="spellStart"/>
      <w:r>
        <w:t>Meyen</w:t>
      </w:r>
      <w:proofErr w:type="spellEnd"/>
      <w:r>
        <w:t xml:space="preserve"> </w:t>
      </w:r>
      <w:proofErr w:type="spellStart"/>
      <w:r>
        <w:t>bluet</w:t>
      </w:r>
      <w:proofErr w:type="spellEnd"/>
      <w:r>
        <w:t>,</w:t>
      </w:r>
      <w:r>
        <w:br/>
        <w:t xml:space="preserve">Wer dich </w:t>
      </w:r>
      <w:proofErr w:type="spellStart"/>
      <w:r>
        <w:t>stetz</w:t>
      </w:r>
      <w:proofErr w:type="spellEnd"/>
      <w:r>
        <w:t xml:space="preserve"> trägt in </w:t>
      </w:r>
      <w:proofErr w:type="spellStart"/>
      <w:r>
        <w:t>seim</w:t>
      </w:r>
      <w:proofErr w:type="spellEnd"/>
      <w:r>
        <w:t xml:space="preserve"> </w:t>
      </w:r>
      <w:proofErr w:type="spellStart"/>
      <w:r>
        <w:t>gemuet</w:t>
      </w:r>
      <w:proofErr w:type="spellEnd"/>
      <w:r>
        <w:t>,</w:t>
      </w:r>
      <w:r>
        <w:br/>
        <w:t xml:space="preserve">Der soll sich </w:t>
      </w:r>
      <w:proofErr w:type="spellStart"/>
      <w:r>
        <w:t>billich</w:t>
      </w:r>
      <w:proofErr w:type="spellEnd"/>
      <w:r>
        <w:t xml:space="preserve"> </w:t>
      </w:r>
      <w:proofErr w:type="spellStart"/>
      <w:r>
        <w:t>frewen</w:t>
      </w:r>
      <w:proofErr w:type="spellEnd"/>
      <w:r>
        <w:t>.</w:t>
      </w:r>
    </w:p>
    <w:p w14:paraId="119211D0" w14:textId="77777777" w:rsidR="002F4A1F" w:rsidRDefault="002F4A1F" w:rsidP="002F4A1F">
      <w:pPr>
        <w:pStyle w:val="StandardWeb"/>
      </w:pPr>
      <w:r>
        <w:t xml:space="preserve">Wer Jesum </w:t>
      </w:r>
      <w:proofErr w:type="spellStart"/>
      <w:r>
        <w:t>wil</w:t>
      </w:r>
      <w:proofErr w:type="spellEnd"/>
      <w:r>
        <w:t xml:space="preserve"> im </w:t>
      </w:r>
      <w:proofErr w:type="spellStart"/>
      <w:r>
        <w:t>hertzen</w:t>
      </w:r>
      <w:proofErr w:type="spellEnd"/>
      <w:r>
        <w:t xml:space="preserve"> </w:t>
      </w:r>
      <w:proofErr w:type="spellStart"/>
      <w:r>
        <w:t>han</w:t>
      </w:r>
      <w:proofErr w:type="spellEnd"/>
      <w:r>
        <w:t>,</w:t>
      </w:r>
      <w:r>
        <w:br/>
        <w:t xml:space="preserve">Der muß sein eigen will </w:t>
      </w:r>
      <w:proofErr w:type="spellStart"/>
      <w:r>
        <w:t>verlahn</w:t>
      </w:r>
      <w:proofErr w:type="spellEnd"/>
      <w:r>
        <w:br/>
        <w:t xml:space="preserve">Und alle Zeit Gotts </w:t>
      </w:r>
      <w:proofErr w:type="spellStart"/>
      <w:r>
        <w:t>geheiß</w:t>
      </w:r>
      <w:proofErr w:type="spellEnd"/>
      <w:r>
        <w:t xml:space="preserve"> </w:t>
      </w:r>
      <w:proofErr w:type="spellStart"/>
      <w:r>
        <w:t>than</w:t>
      </w:r>
      <w:proofErr w:type="spellEnd"/>
      <w:r>
        <w:t>,</w:t>
      </w:r>
      <w:r>
        <w:br/>
        <w:t xml:space="preserve">Deß </w:t>
      </w:r>
      <w:proofErr w:type="spellStart"/>
      <w:r>
        <w:t>glaubens</w:t>
      </w:r>
      <w:proofErr w:type="spellEnd"/>
      <w:r>
        <w:t xml:space="preserve"> </w:t>
      </w:r>
      <w:proofErr w:type="spellStart"/>
      <w:r>
        <w:t>werck</w:t>
      </w:r>
      <w:proofErr w:type="spellEnd"/>
      <w:r>
        <w:t xml:space="preserve">, ohn </w:t>
      </w:r>
      <w:proofErr w:type="spellStart"/>
      <w:r>
        <w:t>schewen</w:t>
      </w:r>
      <w:proofErr w:type="spellEnd"/>
      <w:r>
        <w:t>.</w:t>
      </w:r>
    </w:p>
    <w:p w14:paraId="2BC217F4" w14:textId="77777777" w:rsidR="002F4A1F" w:rsidRDefault="002F4A1F" w:rsidP="002F4A1F">
      <w:pPr>
        <w:pStyle w:val="StandardWeb"/>
      </w:pPr>
      <w:r>
        <w:t>Dem Jesus also worden ist,</w:t>
      </w:r>
      <w:r>
        <w:br/>
        <w:t xml:space="preserve">Der achtet </w:t>
      </w:r>
      <w:proofErr w:type="spellStart"/>
      <w:r>
        <w:t>nit</w:t>
      </w:r>
      <w:proofErr w:type="spellEnd"/>
      <w:r>
        <w:t xml:space="preserve"> was ihm </w:t>
      </w:r>
      <w:proofErr w:type="spellStart"/>
      <w:r>
        <w:t>gebrist</w:t>
      </w:r>
      <w:proofErr w:type="spellEnd"/>
      <w:r>
        <w:t>,</w:t>
      </w:r>
      <w:r>
        <w:br/>
        <w:t xml:space="preserve">Dan zeitlich ding ist als ein </w:t>
      </w:r>
      <w:proofErr w:type="spellStart"/>
      <w:r>
        <w:t>mist</w:t>
      </w:r>
      <w:proofErr w:type="spellEnd"/>
      <w:r>
        <w:t>,</w:t>
      </w:r>
      <w:r>
        <w:br/>
      </w:r>
      <w:proofErr w:type="spellStart"/>
      <w:r>
        <w:t>Darauff</w:t>
      </w:r>
      <w:proofErr w:type="spellEnd"/>
      <w:r>
        <w:t xml:space="preserve"> </w:t>
      </w:r>
      <w:proofErr w:type="spellStart"/>
      <w:r>
        <w:t>sol</w:t>
      </w:r>
      <w:proofErr w:type="spellEnd"/>
      <w:r>
        <w:t xml:space="preserve"> man </w:t>
      </w:r>
      <w:proofErr w:type="spellStart"/>
      <w:r>
        <w:t>nit</w:t>
      </w:r>
      <w:proofErr w:type="spellEnd"/>
      <w:r>
        <w:t xml:space="preserve"> </w:t>
      </w:r>
      <w:proofErr w:type="spellStart"/>
      <w:r>
        <w:t>bewen</w:t>
      </w:r>
      <w:proofErr w:type="spellEnd"/>
      <w:r>
        <w:t>.</w:t>
      </w:r>
    </w:p>
    <w:p w14:paraId="501DB8BE" w14:textId="77777777" w:rsidR="002F4A1F" w:rsidRDefault="002F4A1F" w:rsidP="002F4A1F">
      <w:pPr>
        <w:pStyle w:val="StandardWeb"/>
      </w:pPr>
      <w:r>
        <w:t xml:space="preserve">Der Creatur verachtet </w:t>
      </w:r>
      <w:proofErr w:type="spellStart"/>
      <w:r>
        <w:t>hatt</w:t>
      </w:r>
      <w:proofErr w:type="spellEnd"/>
      <w:r>
        <w:br/>
      </w:r>
      <w:proofErr w:type="spellStart"/>
      <w:r>
        <w:t>Vnd</w:t>
      </w:r>
      <w:proofErr w:type="spellEnd"/>
      <w:r>
        <w:t xml:space="preserve"> frey in </w:t>
      </w:r>
      <w:proofErr w:type="spellStart"/>
      <w:r>
        <w:t>ledigkeit</w:t>
      </w:r>
      <w:proofErr w:type="spellEnd"/>
      <w:r>
        <w:t xml:space="preserve"> </w:t>
      </w:r>
      <w:proofErr w:type="spellStart"/>
      <w:r>
        <w:t>bestaht</w:t>
      </w:r>
      <w:proofErr w:type="spellEnd"/>
      <w:r>
        <w:t>,</w:t>
      </w:r>
      <w:r>
        <w:br/>
        <w:t xml:space="preserve">Das Jesus in </w:t>
      </w:r>
      <w:proofErr w:type="spellStart"/>
      <w:r>
        <w:t>seim</w:t>
      </w:r>
      <w:proofErr w:type="spellEnd"/>
      <w:r>
        <w:t xml:space="preserve"> </w:t>
      </w:r>
      <w:proofErr w:type="spellStart"/>
      <w:r>
        <w:t>hertzen</w:t>
      </w:r>
      <w:proofErr w:type="spellEnd"/>
      <w:r>
        <w:t xml:space="preserve"> </w:t>
      </w:r>
      <w:proofErr w:type="spellStart"/>
      <w:r>
        <w:t>ghat</w:t>
      </w:r>
      <w:proofErr w:type="spellEnd"/>
      <w:r>
        <w:t>,</w:t>
      </w:r>
      <w:r>
        <w:br/>
      </w:r>
      <w:proofErr w:type="spellStart"/>
      <w:r>
        <w:t>Derselbig</w:t>
      </w:r>
      <w:proofErr w:type="spellEnd"/>
      <w:r>
        <w:t xml:space="preserve"> </w:t>
      </w:r>
      <w:proofErr w:type="spellStart"/>
      <w:r>
        <w:t>darff</w:t>
      </w:r>
      <w:proofErr w:type="spellEnd"/>
      <w:r>
        <w:t xml:space="preserve"> </w:t>
      </w:r>
      <w:proofErr w:type="spellStart"/>
      <w:r>
        <w:t>nit</w:t>
      </w:r>
      <w:proofErr w:type="spellEnd"/>
      <w:r>
        <w:t xml:space="preserve"> sorgen.</w:t>
      </w:r>
    </w:p>
    <w:p w14:paraId="1F452758" w14:textId="77777777" w:rsidR="002F4A1F" w:rsidRDefault="002F4A1F" w:rsidP="002F4A1F">
      <w:pPr>
        <w:pStyle w:val="StandardWeb"/>
      </w:pPr>
      <w:r>
        <w:t xml:space="preserve">Sein </w:t>
      </w:r>
      <w:proofErr w:type="spellStart"/>
      <w:r>
        <w:t>tröster</w:t>
      </w:r>
      <w:proofErr w:type="spellEnd"/>
      <w:r>
        <w:t xml:space="preserve"> ist der Herre Christ,</w:t>
      </w:r>
      <w:r>
        <w:br/>
        <w:t xml:space="preserve">Er tröstet nur der </w:t>
      </w:r>
      <w:proofErr w:type="spellStart"/>
      <w:r>
        <w:t>trostloß</w:t>
      </w:r>
      <w:proofErr w:type="spellEnd"/>
      <w:r>
        <w:t xml:space="preserve"> ist,</w:t>
      </w:r>
      <w:r>
        <w:br/>
        <w:t xml:space="preserve">Wer sein leid in </w:t>
      </w:r>
      <w:proofErr w:type="spellStart"/>
      <w:r>
        <w:t>geduld</w:t>
      </w:r>
      <w:proofErr w:type="spellEnd"/>
      <w:r>
        <w:t xml:space="preserve"> </w:t>
      </w:r>
      <w:proofErr w:type="spellStart"/>
      <w:r>
        <w:t>vergist</w:t>
      </w:r>
      <w:proofErr w:type="spellEnd"/>
      <w:r>
        <w:t>,</w:t>
      </w:r>
      <w:r>
        <w:br/>
        <w:t xml:space="preserve">Deß </w:t>
      </w:r>
      <w:proofErr w:type="spellStart"/>
      <w:r>
        <w:t>creütz</w:t>
      </w:r>
      <w:proofErr w:type="spellEnd"/>
      <w:r>
        <w:t xml:space="preserve"> bleibt </w:t>
      </w:r>
      <w:proofErr w:type="spellStart"/>
      <w:r>
        <w:t>vnuerdorben</w:t>
      </w:r>
      <w:proofErr w:type="spellEnd"/>
      <w:r>
        <w:t>.</w:t>
      </w:r>
    </w:p>
    <w:p w14:paraId="3B031809" w14:textId="77777777" w:rsidR="002F4A1F" w:rsidRDefault="002F4A1F" w:rsidP="002F4A1F">
      <w:pPr>
        <w:pStyle w:val="StandardWeb"/>
      </w:pPr>
      <w:r>
        <w:t xml:space="preserve">Hab Einigkeit </w:t>
      </w:r>
      <w:proofErr w:type="spellStart"/>
      <w:r>
        <w:t>vnd</w:t>
      </w:r>
      <w:proofErr w:type="spellEnd"/>
      <w:r>
        <w:t xml:space="preserve"> Innern Sinn,</w:t>
      </w:r>
      <w:r>
        <w:br/>
      </w:r>
      <w:proofErr w:type="spellStart"/>
      <w:r>
        <w:t>Manchfeltigkeit</w:t>
      </w:r>
      <w:proofErr w:type="spellEnd"/>
      <w:r>
        <w:t xml:space="preserve"> bilde nicht </w:t>
      </w:r>
      <w:proofErr w:type="spellStart"/>
      <w:r>
        <w:t>deinn</w:t>
      </w:r>
      <w:proofErr w:type="spellEnd"/>
      <w:r>
        <w:t>,</w:t>
      </w:r>
      <w:r>
        <w:br/>
        <w:t xml:space="preserve">Dein </w:t>
      </w:r>
      <w:proofErr w:type="spellStart"/>
      <w:r>
        <w:t>gegenwurff</w:t>
      </w:r>
      <w:proofErr w:type="spellEnd"/>
      <w:r>
        <w:t xml:space="preserve"> </w:t>
      </w:r>
      <w:proofErr w:type="spellStart"/>
      <w:r>
        <w:t>sol</w:t>
      </w:r>
      <w:proofErr w:type="spellEnd"/>
      <w:r>
        <w:t xml:space="preserve"> </w:t>
      </w:r>
      <w:proofErr w:type="spellStart"/>
      <w:r>
        <w:t>Jhesus</w:t>
      </w:r>
      <w:proofErr w:type="spellEnd"/>
      <w:r>
        <w:t xml:space="preserve"> sein,</w:t>
      </w:r>
      <w:r>
        <w:br/>
        <w:t xml:space="preserve">So </w:t>
      </w:r>
      <w:proofErr w:type="spellStart"/>
      <w:r>
        <w:t>hastu</w:t>
      </w:r>
      <w:proofErr w:type="spellEnd"/>
      <w:r>
        <w:t xml:space="preserve"> ihn erworben.</w:t>
      </w:r>
    </w:p>
    <w:p w14:paraId="00BDEC89" w14:textId="77777777" w:rsidR="002F4A1F" w:rsidRDefault="002F4A1F" w:rsidP="002F4A1F">
      <w:pPr>
        <w:pStyle w:val="StandardWeb"/>
      </w:pPr>
      <w:r>
        <w:t xml:space="preserve">Ohn </w:t>
      </w:r>
      <w:proofErr w:type="spellStart"/>
      <w:r>
        <w:t>Jhesus</w:t>
      </w:r>
      <w:proofErr w:type="spellEnd"/>
      <w:r>
        <w:t xml:space="preserve"> ist es alles nicht</w:t>
      </w:r>
      <w:r>
        <w:br/>
        <w:t xml:space="preserve">Inn lieb </w:t>
      </w:r>
      <w:proofErr w:type="spellStart"/>
      <w:r>
        <w:t>vnd</w:t>
      </w:r>
      <w:proofErr w:type="spellEnd"/>
      <w:r>
        <w:t xml:space="preserve"> leid, wer ihn </w:t>
      </w:r>
      <w:proofErr w:type="spellStart"/>
      <w:r>
        <w:t>vergicht</w:t>
      </w:r>
      <w:proofErr w:type="spellEnd"/>
      <w:r>
        <w:br/>
      </w:r>
      <w:proofErr w:type="spellStart"/>
      <w:r>
        <w:t>Vnd</w:t>
      </w:r>
      <w:proofErr w:type="spellEnd"/>
      <w:r>
        <w:t xml:space="preserve"> seine </w:t>
      </w:r>
      <w:proofErr w:type="spellStart"/>
      <w:r>
        <w:t>wort</w:t>
      </w:r>
      <w:proofErr w:type="spellEnd"/>
      <w:r>
        <w:t xml:space="preserve"> </w:t>
      </w:r>
      <w:proofErr w:type="spellStart"/>
      <w:r>
        <w:t>nit</w:t>
      </w:r>
      <w:proofErr w:type="spellEnd"/>
      <w:r>
        <w:t xml:space="preserve"> widerspricht,</w:t>
      </w:r>
      <w:r>
        <w:br/>
        <w:t xml:space="preserve">Der hat die </w:t>
      </w:r>
      <w:proofErr w:type="spellStart"/>
      <w:r>
        <w:t>warheit</w:t>
      </w:r>
      <w:proofErr w:type="spellEnd"/>
      <w:r>
        <w:t xml:space="preserve"> funden.</w:t>
      </w:r>
    </w:p>
    <w:p w14:paraId="11280064" w14:textId="77777777" w:rsidR="002F4A1F" w:rsidRDefault="002F4A1F" w:rsidP="002F4A1F">
      <w:pPr>
        <w:pStyle w:val="StandardWeb"/>
      </w:pPr>
      <w:r>
        <w:t xml:space="preserve">Die </w:t>
      </w:r>
      <w:proofErr w:type="spellStart"/>
      <w:r>
        <w:t>natur</w:t>
      </w:r>
      <w:proofErr w:type="spellEnd"/>
      <w:r>
        <w:t xml:space="preserve"> </w:t>
      </w:r>
      <w:proofErr w:type="spellStart"/>
      <w:r>
        <w:t>vns</w:t>
      </w:r>
      <w:proofErr w:type="spellEnd"/>
      <w:r>
        <w:t xml:space="preserve"> </w:t>
      </w:r>
      <w:proofErr w:type="spellStart"/>
      <w:r>
        <w:t>betreüget</w:t>
      </w:r>
      <w:proofErr w:type="spellEnd"/>
      <w:r>
        <w:t xml:space="preserve"> sehr,</w:t>
      </w:r>
      <w:r>
        <w:br/>
      </w:r>
      <w:proofErr w:type="spellStart"/>
      <w:r>
        <w:t>Drumb</w:t>
      </w:r>
      <w:proofErr w:type="spellEnd"/>
      <w:r>
        <w:t xml:space="preserve"> folge nur deß Geiste lehre,</w:t>
      </w:r>
      <w:r>
        <w:br/>
      </w:r>
      <w:proofErr w:type="spellStart"/>
      <w:r>
        <w:t>Wirff</w:t>
      </w:r>
      <w:proofErr w:type="spellEnd"/>
      <w:r>
        <w:t xml:space="preserve"> dein </w:t>
      </w:r>
      <w:proofErr w:type="spellStart"/>
      <w:r>
        <w:t>gemüt</w:t>
      </w:r>
      <w:proofErr w:type="spellEnd"/>
      <w:r>
        <w:t xml:space="preserve"> nicht hin </w:t>
      </w:r>
      <w:proofErr w:type="spellStart"/>
      <w:r>
        <w:t>vnd</w:t>
      </w:r>
      <w:proofErr w:type="spellEnd"/>
      <w:r>
        <w:t xml:space="preserve"> her,</w:t>
      </w:r>
      <w:r>
        <w:br/>
        <w:t>Halt deine Sinn gebunden.</w:t>
      </w:r>
    </w:p>
    <w:p w14:paraId="46A3ADC8" w14:textId="77777777" w:rsidR="002F4A1F" w:rsidRDefault="002F4A1F" w:rsidP="002F4A1F">
      <w:pPr>
        <w:pStyle w:val="StandardWeb"/>
      </w:pPr>
      <w:proofErr w:type="spellStart"/>
      <w:r>
        <w:t>Vil</w:t>
      </w:r>
      <w:proofErr w:type="spellEnd"/>
      <w:r>
        <w:t xml:space="preserve"> </w:t>
      </w:r>
      <w:proofErr w:type="spellStart"/>
      <w:r>
        <w:t>auß</w:t>
      </w:r>
      <w:proofErr w:type="spellEnd"/>
      <w:r>
        <w:t xml:space="preserve"> </w:t>
      </w:r>
      <w:proofErr w:type="spellStart"/>
      <w:r>
        <w:t>vnd</w:t>
      </w:r>
      <w:proofErr w:type="spellEnd"/>
      <w:r>
        <w:t xml:space="preserve"> ein mag </w:t>
      </w:r>
      <w:proofErr w:type="spellStart"/>
      <w:r>
        <w:t>nit</w:t>
      </w:r>
      <w:proofErr w:type="spellEnd"/>
      <w:r>
        <w:t xml:space="preserve"> </w:t>
      </w:r>
      <w:proofErr w:type="spellStart"/>
      <w:r>
        <w:t>bestahn</w:t>
      </w:r>
      <w:proofErr w:type="spellEnd"/>
      <w:r>
        <w:t>,</w:t>
      </w:r>
      <w:r>
        <w:br/>
        <w:t xml:space="preserve">Nun </w:t>
      </w:r>
      <w:proofErr w:type="spellStart"/>
      <w:r>
        <w:t>merck</w:t>
      </w:r>
      <w:proofErr w:type="spellEnd"/>
      <w:r>
        <w:t xml:space="preserve"> </w:t>
      </w:r>
      <w:proofErr w:type="spellStart"/>
      <w:r>
        <w:t>vnd</w:t>
      </w:r>
      <w:proofErr w:type="spellEnd"/>
      <w:r>
        <w:t xml:space="preserve"> </w:t>
      </w:r>
      <w:proofErr w:type="spellStart"/>
      <w:r>
        <w:t>schaw</w:t>
      </w:r>
      <w:proofErr w:type="spellEnd"/>
      <w:r>
        <w:t xml:space="preserve"> wie </w:t>
      </w:r>
      <w:proofErr w:type="spellStart"/>
      <w:r>
        <w:t>eß</w:t>
      </w:r>
      <w:proofErr w:type="spellEnd"/>
      <w:r>
        <w:t xml:space="preserve"> </w:t>
      </w:r>
      <w:proofErr w:type="spellStart"/>
      <w:r>
        <w:t>sol</w:t>
      </w:r>
      <w:proofErr w:type="spellEnd"/>
      <w:r>
        <w:t xml:space="preserve"> </w:t>
      </w:r>
      <w:proofErr w:type="spellStart"/>
      <w:r>
        <w:t>gahn</w:t>
      </w:r>
      <w:proofErr w:type="spellEnd"/>
      <w:r>
        <w:t>,</w:t>
      </w:r>
      <w:r>
        <w:br/>
        <w:t xml:space="preserve">Es </w:t>
      </w:r>
      <w:proofErr w:type="spellStart"/>
      <w:r>
        <w:t>leit</w:t>
      </w:r>
      <w:proofErr w:type="spellEnd"/>
      <w:r>
        <w:t xml:space="preserve"> nur </w:t>
      </w:r>
      <w:proofErr w:type="spellStart"/>
      <w:r>
        <w:t>alls</w:t>
      </w:r>
      <w:proofErr w:type="spellEnd"/>
      <w:r>
        <w:t xml:space="preserve"> – an willen lahn,</w:t>
      </w:r>
      <w:r>
        <w:br/>
        <w:t>Das der noch nicht verschwunden.</w:t>
      </w:r>
    </w:p>
    <w:p w14:paraId="104EB281" w14:textId="77777777" w:rsidR="002F4A1F" w:rsidRDefault="002F4A1F" w:rsidP="002F4A1F">
      <w:pPr>
        <w:pStyle w:val="StandardWeb"/>
      </w:pPr>
      <w:r>
        <w:t xml:space="preserve">Gib dem </w:t>
      </w:r>
      <w:proofErr w:type="spellStart"/>
      <w:r>
        <w:t>nit</w:t>
      </w:r>
      <w:proofErr w:type="spellEnd"/>
      <w:r>
        <w:t xml:space="preserve"> statt, daß dich vermißt</w:t>
      </w:r>
      <w:r>
        <w:br/>
        <w:t>Zu aller zeit bleib wer du bist</w:t>
      </w:r>
      <w:r>
        <w:br/>
      </w:r>
      <w:proofErr w:type="spellStart"/>
      <w:r>
        <w:t>Vnd</w:t>
      </w:r>
      <w:proofErr w:type="spellEnd"/>
      <w:r>
        <w:t xml:space="preserve"> trag </w:t>
      </w:r>
      <w:proofErr w:type="spellStart"/>
      <w:r>
        <w:t>nit</w:t>
      </w:r>
      <w:proofErr w:type="spellEnd"/>
      <w:r>
        <w:t xml:space="preserve"> heim was </w:t>
      </w:r>
      <w:proofErr w:type="spellStart"/>
      <w:r>
        <w:t>nit</w:t>
      </w:r>
      <w:proofErr w:type="spellEnd"/>
      <w:r>
        <w:t xml:space="preserve"> dein ist,</w:t>
      </w:r>
      <w:r>
        <w:br/>
        <w:t xml:space="preserve">So </w:t>
      </w:r>
      <w:proofErr w:type="spellStart"/>
      <w:r>
        <w:t>bleibstu</w:t>
      </w:r>
      <w:proofErr w:type="spellEnd"/>
      <w:r>
        <w:t xml:space="preserve"> </w:t>
      </w:r>
      <w:proofErr w:type="spellStart"/>
      <w:r>
        <w:t>unbehangen</w:t>
      </w:r>
      <w:proofErr w:type="spellEnd"/>
      <w:r>
        <w:t>.</w:t>
      </w:r>
    </w:p>
    <w:p w14:paraId="3622BCC1" w14:textId="77777777" w:rsidR="002F4A1F" w:rsidRDefault="002F4A1F" w:rsidP="002F4A1F">
      <w:pPr>
        <w:pStyle w:val="StandardWeb"/>
      </w:pPr>
      <w:r>
        <w:t xml:space="preserve">Biß </w:t>
      </w:r>
      <w:proofErr w:type="spellStart"/>
      <w:r>
        <w:t>nit</w:t>
      </w:r>
      <w:proofErr w:type="spellEnd"/>
      <w:r>
        <w:t xml:space="preserve"> zu schnell mit </w:t>
      </w:r>
      <w:proofErr w:type="spellStart"/>
      <w:r>
        <w:t>deim</w:t>
      </w:r>
      <w:proofErr w:type="spellEnd"/>
      <w:r>
        <w:t xml:space="preserve"> </w:t>
      </w:r>
      <w:proofErr w:type="spellStart"/>
      <w:r>
        <w:t>gericht</w:t>
      </w:r>
      <w:proofErr w:type="spellEnd"/>
      <w:r>
        <w:t>,</w:t>
      </w:r>
      <w:r>
        <w:br/>
        <w:t xml:space="preserve">Man </w:t>
      </w:r>
      <w:proofErr w:type="spellStart"/>
      <w:r>
        <w:t>wiget</w:t>
      </w:r>
      <w:proofErr w:type="spellEnd"/>
      <w:r>
        <w:t xml:space="preserve"> </w:t>
      </w:r>
      <w:proofErr w:type="spellStart"/>
      <w:r>
        <w:t>vil</w:t>
      </w:r>
      <w:proofErr w:type="spellEnd"/>
      <w:r>
        <w:t xml:space="preserve"> mit falschem </w:t>
      </w:r>
      <w:proofErr w:type="spellStart"/>
      <w:r>
        <w:t>gwicht</w:t>
      </w:r>
      <w:proofErr w:type="spellEnd"/>
      <w:r>
        <w:t>,</w:t>
      </w:r>
      <w:r>
        <w:br/>
        <w:t xml:space="preserve">Nach Jesus Christ sey dein </w:t>
      </w:r>
      <w:proofErr w:type="spellStart"/>
      <w:r>
        <w:t>gedicht</w:t>
      </w:r>
      <w:proofErr w:type="spellEnd"/>
      <w:r>
        <w:br/>
        <w:t xml:space="preserve">Mit </w:t>
      </w:r>
      <w:proofErr w:type="spellStart"/>
      <w:r>
        <w:t>gantzer</w:t>
      </w:r>
      <w:proofErr w:type="spellEnd"/>
      <w:r>
        <w:t xml:space="preserve"> lieb </w:t>
      </w:r>
      <w:proofErr w:type="spellStart"/>
      <w:r>
        <w:t>vmbfangen</w:t>
      </w:r>
      <w:proofErr w:type="spellEnd"/>
      <w:r>
        <w:t>.</w:t>
      </w:r>
    </w:p>
    <w:p w14:paraId="6DB0134C" w14:textId="77777777" w:rsidR="002F4A1F" w:rsidRDefault="002F4A1F" w:rsidP="002F4A1F">
      <w:pPr>
        <w:pStyle w:val="StandardWeb"/>
      </w:pPr>
      <w:r>
        <w:t xml:space="preserve">Der sich </w:t>
      </w:r>
      <w:proofErr w:type="spellStart"/>
      <w:r>
        <w:t>zuuil</w:t>
      </w:r>
      <w:proofErr w:type="spellEnd"/>
      <w:r>
        <w:t xml:space="preserve"> darbieten will,</w:t>
      </w:r>
      <w:r>
        <w:br/>
        <w:t xml:space="preserve">Der verfehlt </w:t>
      </w:r>
      <w:proofErr w:type="spellStart"/>
      <w:r>
        <w:t>offt</w:t>
      </w:r>
      <w:proofErr w:type="spellEnd"/>
      <w:r>
        <w:t xml:space="preserve"> der </w:t>
      </w:r>
      <w:proofErr w:type="spellStart"/>
      <w:r>
        <w:t>warheit</w:t>
      </w:r>
      <w:proofErr w:type="spellEnd"/>
      <w:r>
        <w:t xml:space="preserve"> </w:t>
      </w:r>
      <w:proofErr w:type="spellStart"/>
      <w:r>
        <w:t>zill</w:t>
      </w:r>
      <w:proofErr w:type="spellEnd"/>
      <w:r>
        <w:t>,</w:t>
      </w:r>
      <w:r>
        <w:br/>
        <w:t xml:space="preserve">Sein Schifflein </w:t>
      </w:r>
      <w:proofErr w:type="spellStart"/>
      <w:r>
        <w:t>dz</w:t>
      </w:r>
      <w:proofErr w:type="spellEnd"/>
      <w:r>
        <w:t xml:space="preserve"> hat wind zu </w:t>
      </w:r>
      <w:proofErr w:type="spellStart"/>
      <w:r>
        <w:t>vill</w:t>
      </w:r>
      <w:proofErr w:type="spellEnd"/>
      <w:r>
        <w:br/>
        <w:t xml:space="preserve">Es mags </w:t>
      </w:r>
      <w:proofErr w:type="spellStart"/>
      <w:r>
        <w:t>land</w:t>
      </w:r>
      <w:proofErr w:type="spellEnd"/>
      <w:r>
        <w:t xml:space="preserve"> kaum erlangen.</w:t>
      </w:r>
    </w:p>
    <w:p w14:paraId="16E14CFD" w14:textId="77777777" w:rsidR="002F4A1F" w:rsidRDefault="002F4A1F" w:rsidP="002F4A1F">
      <w:pPr>
        <w:pStyle w:val="StandardWeb"/>
      </w:pPr>
      <w:r>
        <w:t xml:space="preserve">Der leiblich </w:t>
      </w:r>
      <w:proofErr w:type="spellStart"/>
      <w:r>
        <w:t>trost</w:t>
      </w:r>
      <w:proofErr w:type="spellEnd"/>
      <w:r>
        <w:t xml:space="preserve"> hat abgelegt,</w:t>
      </w:r>
      <w:r>
        <w:br/>
        <w:t xml:space="preserve">Gott in sein </w:t>
      </w:r>
      <w:proofErr w:type="spellStart"/>
      <w:r>
        <w:t>hertz</w:t>
      </w:r>
      <w:proofErr w:type="spellEnd"/>
      <w:r>
        <w:t xml:space="preserve"> verborgen </w:t>
      </w:r>
      <w:proofErr w:type="spellStart"/>
      <w:r>
        <w:t>tregt</w:t>
      </w:r>
      <w:proofErr w:type="spellEnd"/>
      <w:r>
        <w:br/>
      </w:r>
      <w:proofErr w:type="spellStart"/>
      <w:r>
        <w:t>Vnd</w:t>
      </w:r>
      <w:proofErr w:type="spellEnd"/>
      <w:r>
        <w:t xml:space="preserve"> alle ding zum besten regt,</w:t>
      </w:r>
      <w:r>
        <w:br/>
        <w:t xml:space="preserve">Deß </w:t>
      </w:r>
      <w:proofErr w:type="spellStart"/>
      <w:r>
        <w:t>kümmer</w:t>
      </w:r>
      <w:proofErr w:type="spellEnd"/>
      <w:r>
        <w:t xml:space="preserve"> </w:t>
      </w:r>
      <w:proofErr w:type="spellStart"/>
      <w:r>
        <w:t>nimpt</w:t>
      </w:r>
      <w:proofErr w:type="spellEnd"/>
      <w:r>
        <w:t xml:space="preserve"> ein ende.</w:t>
      </w:r>
    </w:p>
    <w:p w14:paraId="5C533B7C" w14:textId="77777777" w:rsidR="002F4A1F" w:rsidRDefault="002F4A1F" w:rsidP="002F4A1F">
      <w:pPr>
        <w:pStyle w:val="StandardWeb"/>
      </w:pPr>
      <w:r>
        <w:t xml:space="preserve">Der in dem streit </w:t>
      </w:r>
      <w:proofErr w:type="spellStart"/>
      <w:r>
        <w:t>gesieget</w:t>
      </w:r>
      <w:proofErr w:type="spellEnd"/>
      <w:r>
        <w:t xml:space="preserve"> hat</w:t>
      </w:r>
      <w:r>
        <w:br/>
      </w:r>
      <w:proofErr w:type="spellStart"/>
      <w:r>
        <w:t>Vnd</w:t>
      </w:r>
      <w:proofErr w:type="spellEnd"/>
      <w:r>
        <w:t xml:space="preserve"> Jesum folgt in alle that,</w:t>
      </w:r>
      <w:r>
        <w:br/>
        <w:t xml:space="preserve">Auch ihme nur zu dienste </w:t>
      </w:r>
      <w:proofErr w:type="spellStart"/>
      <w:r>
        <w:t>staht</w:t>
      </w:r>
      <w:proofErr w:type="spellEnd"/>
      <w:r>
        <w:t>,</w:t>
      </w:r>
      <w:r>
        <w:br/>
        <w:t xml:space="preserve">Ein </w:t>
      </w:r>
      <w:proofErr w:type="spellStart"/>
      <w:r>
        <w:t>Cron</w:t>
      </w:r>
      <w:proofErr w:type="spellEnd"/>
      <w:r>
        <w:t xml:space="preserve"> erlangt behende.</w:t>
      </w:r>
    </w:p>
    <w:p w14:paraId="001DD905" w14:textId="77777777" w:rsidR="002F4A1F" w:rsidRDefault="002F4A1F" w:rsidP="002F4A1F">
      <w:pPr>
        <w:pStyle w:val="StandardWeb"/>
      </w:pPr>
      <w:r>
        <w:t xml:space="preserve">Gott </w:t>
      </w:r>
      <w:proofErr w:type="spellStart"/>
      <w:r>
        <w:t>helff</w:t>
      </w:r>
      <w:proofErr w:type="spellEnd"/>
      <w:r>
        <w:t xml:space="preserve"> </w:t>
      </w:r>
      <w:proofErr w:type="spellStart"/>
      <w:r>
        <w:t>vns</w:t>
      </w:r>
      <w:proofErr w:type="spellEnd"/>
      <w:r>
        <w:t xml:space="preserve"> zu der Seligkeit,</w:t>
      </w:r>
      <w:r>
        <w:br/>
        <w:t xml:space="preserve">Die </w:t>
      </w:r>
      <w:proofErr w:type="spellStart"/>
      <w:r>
        <w:t>vns</w:t>
      </w:r>
      <w:proofErr w:type="spellEnd"/>
      <w:r>
        <w:t xml:space="preserve"> </w:t>
      </w:r>
      <w:proofErr w:type="spellStart"/>
      <w:r>
        <w:t>Jhesus</w:t>
      </w:r>
      <w:proofErr w:type="spellEnd"/>
      <w:r>
        <w:t xml:space="preserve"> nun hat bereit.</w:t>
      </w:r>
      <w:r>
        <w:br/>
        <w:t xml:space="preserve">Gelobet </w:t>
      </w:r>
      <w:proofErr w:type="spellStart"/>
      <w:r>
        <w:t>seyst</w:t>
      </w:r>
      <w:proofErr w:type="spellEnd"/>
      <w:r>
        <w:t xml:space="preserve"> </w:t>
      </w:r>
      <w:proofErr w:type="spellStart"/>
      <w:r>
        <w:t>drey</w:t>
      </w:r>
      <w:proofErr w:type="spellEnd"/>
      <w:r>
        <w:t xml:space="preserve"> </w:t>
      </w:r>
      <w:proofErr w:type="spellStart"/>
      <w:r>
        <w:t>einigkeit</w:t>
      </w:r>
      <w:proofErr w:type="spellEnd"/>
      <w:r>
        <w:t>,</w:t>
      </w:r>
      <w:r>
        <w:br/>
        <w:t xml:space="preserve">Ewig dein </w:t>
      </w:r>
      <w:proofErr w:type="spellStart"/>
      <w:r>
        <w:t>Hilff</w:t>
      </w:r>
      <w:proofErr w:type="spellEnd"/>
      <w:r>
        <w:t xml:space="preserve"> </w:t>
      </w:r>
      <w:proofErr w:type="spellStart"/>
      <w:r>
        <w:t>vns</w:t>
      </w:r>
      <w:proofErr w:type="spellEnd"/>
      <w:r>
        <w:t xml:space="preserve"> sende. Amen.</w:t>
      </w:r>
    </w:p>
    <w:p w14:paraId="6EB9EF88" w14:textId="77777777" w:rsidR="004A7315" w:rsidRDefault="004A7315">
      <w:pPr>
        <w:spacing w:after="0" w:line="240" w:lineRule="auto"/>
      </w:pPr>
      <w:r>
        <w:br w:type="page"/>
      </w:r>
    </w:p>
    <w:p w14:paraId="4FE77545" w14:textId="77777777" w:rsidR="004A7315" w:rsidRDefault="004A7315" w:rsidP="004A7315">
      <w:r>
        <w:t>Johann Tauler wurde 1290 zu Strassburg geboren und starb dort 1361 als Siebzigjähriger nach einem schönen Leben, reich an Segen. Dominikanermönch und tüchtiger Theologe widmete er sich der Predigt und Seelsorge, und liess sich darin weder durch das Interdikt, welches der Pabst im Streit mit Kaiser Ludwig über Deutschland verhängte, noch durch die Schrecken des schwarzen Todes stören. Die Tiefe und Innigkeit seines Geistes versenkte sich in mystische Betrachtungen, Meister Eccard und ein Waldenser, Nikolaus von Basel, führten ihn „weiter in der Mystik. Immer eindringlicher wurden seine Predigten und Schriften, in welchen er zum reinen gottseligen Leben mahnte und die Verderbniss der Geistlichen und Weltlichen zu heilen trachtete. Noch jetzt findet jedes reine Gemüth Trost und Erhebung in seinen Büchern, in welchen die Sprache wie ein tiefer spiegelnder Bach dahinfliesst und die lieblichsten und machtvollsten Ideen dem Leser zuführt.</w:t>
      </w:r>
    </w:p>
    <w:p w14:paraId="70E658BE" w14:textId="77777777" w:rsidR="004A7315" w:rsidRDefault="004A7315">
      <w:pPr>
        <w:spacing w:after="0" w:line="240" w:lineRule="auto"/>
      </w:pPr>
    </w:p>
    <w:p w14:paraId="3E772532" w14:textId="6E273342" w:rsidR="002F4A1F" w:rsidRDefault="002F4A1F">
      <w:pPr>
        <w:spacing w:after="0" w:line="240" w:lineRule="auto"/>
        <w:rPr>
          <w:rFonts w:eastAsia="Times New Roman"/>
          <w:b/>
          <w:bCs/>
          <w:color w:val="000000"/>
          <w:kern w:val="36"/>
          <w:sz w:val="36"/>
          <w:szCs w:val="48"/>
          <w:lang w:eastAsia="de-DE"/>
        </w:rPr>
      </w:pPr>
      <w:r>
        <w:br w:type="page"/>
      </w:r>
    </w:p>
    <w:p w14:paraId="6FFAC9C5" w14:textId="0F0E9BAE" w:rsidR="00D5498D" w:rsidRPr="00D5498D" w:rsidRDefault="00D5498D" w:rsidP="002F4A1F">
      <w:pPr>
        <w:pStyle w:val="berschrift1"/>
      </w:pPr>
      <w:r w:rsidRPr="00D5498D">
        <w:t>Quellen:</w:t>
      </w:r>
    </w:p>
    <w:p w14:paraId="031B9018" w14:textId="77777777" w:rsidR="00D5498D" w:rsidRPr="00D5498D" w:rsidRDefault="00D5498D" w:rsidP="002F4A1F">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3739035" w14:textId="77777777" w:rsidR="00D5498D" w:rsidRPr="00D5498D" w:rsidRDefault="00D5498D" w:rsidP="002F4A1F">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3701089" w14:textId="77777777" w:rsidR="00D5498D" w:rsidRPr="00D5498D" w:rsidRDefault="00D5498D" w:rsidP="002F4A1F">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D3702A1" w14:textId="77777777" w:rsidR="008E63BE" w:rsidRDefault="00D5498D" w:rsidP="002F4A1F">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26CB06E" w14:textId="77777777" w:rsidR="00D5498D" w:rsidRDefault="008E63BE" w:rsidP="002F4A1F">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EB952EA" w14:textId="77777777" w:rsidR="00082307" w:rsidRPr="00082307" w:rsidRDefault="00082307" w:rsidP="002F4A1F">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6AEA484" w14:textId="77777777" w:rsidR="00082307" w:rsidRPr="00082307" w:rsidRDefault="00082307" w:rsidP="002F4A1F">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4EA16B2" w14:textId="77777777" w:rsidR="00082307" w:rsidRPr="00082307" w:rsidRDefault="00082307" w:rsidP="002F4A1F">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3759416" w14:textId="77777777" w:rsidR="00082307" w:rsidRPr="00082307" w:rsidRDefault="00082307" w:rsidP="002F4A1F">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0BEFFA3" w14:textId="77777777" w:rsidR="00D5498D" w:rsidRPr="00D5498D" w:rsidRDefault="00D5498D" w:rsidP="002F4A1F">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A61DC6B" w14:textId="77777777" w:rsidR="008E63BE" w:rsidRDefault="00D5498D" w:rsidP="002F4A1F">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751C44D" w14:textId="7D8AC8D4" w:rsidR="008E63BE" w:rsidRDefault="008E63BE" w:rsidP="002F4A1F">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C69"/>
    <w:rsid w:val="00082307"/>
    <w:rsid w:val="000C66E5"/>
    <w:rsid w:val="001F54C4"/>
    <w:rsid w:val="0022039F"/>
    <w:rsid w:val="00272484"/>
    <w:rsid w:val="00297F83"/>
    <w:rsid w:val="002E6D11"/>
    <w:rsid w:val="002F4A1F"/>
    <w:rsid w:val="00381C0C"/>
    <w:rsid w:val="004A7315"/>
    <w:rsid w:val="00537F59"/>
    <w:rsid w:val="005A6C69"/>
    <w:rsid w:val="007166CE"/>
    <w:rsid w:val="007E1779"/>
    <w:rsid w:val="0083667B"/>
    <w:rsid w:val="008D7463"/>
    <w:rsid w:val="008E417E"/>
    <w:rsid w:val="008E63BE"/>
    <w:rsid w:val="00C35859"/>
    <w:rsid w:val="00CC4EAC"/>
    <w:rsid w:val="00D14D4F"/>
    <w:rsid w:val="00D5498D"/>
    <w:rsid w:val="00DC07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6E8F9"/>
  <w15:chartTrackingRefBased/>
  <w15:docId w15:val="{E52A1D01-CFD9-4EAB-9440-29F0052D4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2F4A1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2F4A1F"/>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2F4A1F"/>
  </w:style>
  <w:style w:type="paragraph" w:styleId="StandardWeb">
    <w:name w:val="Normal (Web)"/>
    <w:basedOn w:val="Standard"/>
    <w:uiPriority w:val="99"/>
    <w:semiHidden/>
    <w:unhideWhenUsed/>
    <w:rsid w:val="002F4A1F"/>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2F4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67694326">
      <w:bodyDiv w:val="1"/>
      <w:marLeft w:val="0"/>
      <w:marRight w:val="0"/>
      <w:marTop w:val="0"/>
      <w:marBottom w:val="0"/>
      <w:divBdr>
        <w:top w:val="none" w:sz="0" w:space="0" w:color="auto"/>
        <w:left w:val="none" w:sz="0" w:space="0" w:color="auto"/>
        <w:bottom w:val="none" w:sz="0" w:space="0" w:color="auto"/>
        <w:right w:val="none" w:sz="0" w:space="0" w:color="auto"/>
      </w:divBdr>
      <w:divsChild>
        <w:div w:id="1496646184">
          <w:marLeft w:val="0"/>
          <w:marRight w:val="0"/>
          <w:marTop w:val="0"/>
          <w:marBottom w:val="0"/>
          <w:divBdr>
            <w:top w:val="none" w:sz="0" w:space="0" w:color="auto"/>
            <w:left w:val="none" w:sz="0" w:space="0" w:color="auto"/>
            <w:bottom w:val="none" w:sz="0" w:space="0" w:color="auto"/>
            <w:right w:val="none" w:sz="0" w:space="0" w:color="auto"/>
          </w:divBdr>
        </w:div>
        <w:div w:id="1194031918">
          <w:marLeft w:val="0"/>
          <w:marRight w:val="0"/>
          <w:marTop w:val="0"/>
          <w:marBottom w:val="0"/>
          <w:divBdr>
            <w:top w:val="none" w:sz="0" w:space="0" w:color="auto"/>
            <w:left w:val="none" w:sz="0" w:space="0" w:color="auto"/>
            <w:bottom w:val="none" w:sz="0" w:space="0" w:color="auto"/>
            <w:right w:val="none" w:sz="0" w:space="0" w:color="auto"/>
          </w:divBdr>
        </w:div>
        <w:div w:id="1253245164">
          <w:marLeft w:val="0"/>
          <w:marRight w:val="0"/>
          <w:marTop w:val="0"/>
          <w:marBottom w:val="0"/>
          <w:divBdr>
            <w:top w:val="none" w:sz="0" w:space="0" w:color="auto"/>
            <w:left w:val="none" w:sz="0" w:space="0" w:color="auto"/>
            <w:bottom w:val="none" w:sz="0" w:space="0" w:color="auto"/>
            <w:right w:val="none" w:sz="0" w:space="0" w:color="auto"/>
          </w:divBdr>
        </w:div>
        <w:div w:id="200824799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2599124">
      <w:bodyDiv w:val="1"/>
      <w:marLeft w:val="0"/>
      <w:marRight w:val="0"/>
      <w:marTop w:val="0"/>
      <w:marBottom w:val="0"/>
      <w:divBdr>
        <w:top w:val="none" w:sz="0" w:space="0" w:color="auto"/>
        <w:left w:val="none" w:sz="0" w:space="0" w:color="auto"/>
        <w:bottom w:val="none" w:sz="0" w:space="0" w:color="auto"/>
        <w:right w:val="none" w:sz="0" w:space="0" w:color="auto"/>
      </w:divBdr>
      <w:divsChild>
        <w:div w:id="2084600036">
          <w:marLeft w:val="0"/>
          <w:marRight w:val="0"/>
          <w:marTop w:val="0"/>
          <w:marBottom w:val="0"/>
          <w:divBdr>
            <w:top w:val="none" w:sz="0" w:space="0" w:color="auto"/>
            <w:left w:val="none" w:sz="0" w:space="0" w:color="auto"/>
            <w:bottom w:val="none" w:sz="0" w:space="0" w:color="auto"/>
            <w:right w:val="none" w:sz="0" w:space="0" w:color="auto"/>
          </w:divBdr>
        </w:div>
        <w:div w:id="1836451758">
          <w:marLeft w:val="0"/>
          <w:marRight w:val="0"/>
          <w:marTop w:val="0"/>
          <w:marBottom w:val="0"/>
          <w:divBdr>
            <w:top w:val="none" w:sz="0" w:space="0" w:color="auto"/>
            <w:left w:val="none" w:sz="0" w:space="0" w:color="auto"/>
            <w:bottom w:val="none" w:sz="0" w:space="0" w:color="auto"/>
            <w:right w:val="none" w:sz="0" w:space="0" w:color="auto"/>
          </w:divBdr>
        </w:div>
        <w:div w:id="776562817">
          <w:marLeft w:val="0"/>
          <w:marRight w:val="0"/>
          <w:marTop w:val="0"/>
          <w:marBottom w:val="0"/>
          <w:divBdr>
            <w:top w:val="none" w:sz="0" w:space="0" w:color="auto"/>
            <w:left w:val="none" w:sz="0" w:space="0" w:color="auto"/>
            <w:bottom w:val="none" w:sz="0" w:space="0" w:color="auto"/>
            <w:right w:val="none" w:sz="0" w:space="0" w:color="auto"/>
          </w:divBdr>
        </w:div>
        <w:div w:id="1361510680">
          <w:marLeft w:val="0"/>
          <w:marRight w:val="0"/>
          <w:marTop w:val="0"/>
          <w:marBottom w:val="0"/>
          <w:divBdr>
            <w:top w:val="none" w:sz="0" w:space="0" w:color="auto"/>
            <w:left w:val="none" w:sz="0" w:space="0" w:color="auto"/>
            <w:bottom w:val="none" w:sz="0" w:space="0" w:color="auto"/>
            <w:right w:val="none" w:sz="0" w:space="0" w:color="auto"/>
          </w:divBdr>
        </w:div>
        <w:div w:id="267202766">
          <w:marLeft w:val="0"/>
          <w:marRight w:val="0"/>
          <w:marTop w:val="0"/>
          <w:marBottom w:val="0"/>
          <w:divBdr>
            <w:top w:val="none" w:sz="0" w:space="0" w:color="auto"/>
            <w:left w:val="none" w:sz="0" w:space="0" w:color="auto"/>
            <w:bottom w:val="none" w:sz="0" w:space="0" w:color="auto"/>
            <w:right w:val="none" w:sz="0" w:space="0" w:color="auto"/>
          </w:divBdr>
        </w:div>
        <w:div w:id="1968583998">
          <w:marLeft w:val="0"/>
          <w:marRight w:val="0"/>
          <w:marTop w:val="0"/>
          <w:marBottom w:val="0"/>
          <w:divBdr>
            <w:top w:val="none" w:sz="0" w:space="0" w:color="auto"/>
            <w:left w:val="none" w:sz="0" w:space="0" w:color="auto"/>
            <w:bottom w:val="none" w:sz="0" w:space="0" w:color="auto"/>
            <w:right w:val="none" w:sz="0" w:space="0" w:color="auto"/>
          </w:divBdr>
        </w:div>
        <w:div w:id="393545857">
          <w:marLeft w:val="0"/>
          <w:marRight w:val="0"/>
          <w:marTop w:val="0"/>
          <w:marBottom w:val="0"/>
          <w:divBdr>
            <w:top w:val="none" w:sz="0" w:space="0" w:color="auto"/>
            <w:left w:val="none" w:sz="0" w:space="0" w:color="auto"/>
            <w:bottom w:val="none" w:sz="0" w:space="0" w:color="auto"/>
            <w:right w:val="none" w:sz="0" w:space="0" w:color="auto"/>
          </w:divBdr>
        </w:div>
        <w:div w:id="1325015694">
          <w:marLeft w:val="0"/>
          <w:marRight w:val="0"/>
          <w:marTop w:val="0"/>
          <w:marBottom w:val="0"/>
          <w:divBdr>
            <w:top w:val="none" w:sz="0" w:space="0" w:color="auto"/>
            <w:left w:val="none" w:sz="0" w:space="0" w:color="auto"/>
            <w:bottom w:val="none" w:sz="0" w:space="0" w:color="auto"/>
            <w:right w:val="none" w:sz="0" w:space="0" w:color="auto"/>
          </w:divBdr>
        </w:div>
        <w:div w:id="888567675">
          <w:marLeft w:val="0"/>
          <w:marRight w:val="0"/>
          <w:marTop w:val="0"/>
          <w:marBottom w:val="0"/>
          <w:divBdr>
            <w:top w:val="none" w:sz="0" w:space="0" w:color="auto"/>
            <w:left w:val="none" w:sz="0" w:space="0" w:color="auto"/>
            <w:bottom w:val="none" w:sz="0" w:space="0" w:color="auto"/>
            <w:right w:val="none" w:sz="0" w:space="0" w:color="auto"/>
          </w:divBdr>
        </w:div>
        <w:div w:id="1459492904">
          <w:marLeft w:val="0"/>
          <w:marRight w:val="0"/>
          <w:marTop w:val="0"/>
          <w:marBottom w:val="0"/>
          <w:divBdr>
            <w:top w:val="none" w:sz="0" w:space="0" w:color="auto"/>
            <w:left w:val="none" w:sz="0" w:space="0" w:color="auto"/>
            <w:bottom w:val="none" w:sz="0" w:space="0" w:color="auto"/>
            <w:right w:val="none" w:sz="0" w:space="0" w:color="auto"/>
          </w:divBdr>
        </w:div>
        <w:div w:id="1017317363">
          <w:marLeft w:val="0"/>
          <w:marRight w:val="0"/>
          <w:marTop w:val="0"/>
          <w:marBottom w:val="0"/>
          <w:divBdr>
            <w:top w:val="none" w:sz="0" w:space="0" w:color="auto"/>
            <w:left w:val="none" w:sz="0" w:space="0" w:color="auto"/>
            <w:bottom w:val="none" w:sz="0" w:space="0" w:color="auto"/>
            <w:right w:val="none" w:sz="0" w:space="0" w:color="auto"/>
          </w:divBdr>
        </w:div>
        <w:div w:id="2067100092">
          <w:marLeft w:val="0"/>
          <w:marRight w:val="0"/>
          <w:marTop w:val="0"/>
          <w:marBottom w:val="0"/>
          <w:divBdr>
            <w:top w:val="none" w:sz="0" w:space="0" w:color="auto"/>
            <w:left w:val="none" w:sz="0" w:space="0" w:color="auto"/>
            <w:bottom w:val="none" w:sz="0" w:space="0" w:color="auto"/>
            <w:right w:val="none" w:sz="0" w:space="0" w:color="auto"/>
          </w:divBdr>
        </w:div>
        <w:div w:id="1894927032">
          <w:marLeft w:val="0"/>
          <w:marRight w:val="0"/>
          <w:marTop w:val="0"/>
          <w:marBottom w:val="0"/>
          <w:divBdr>
            <w:top w:val="none" w:sz="0" w:space="0" w:color="auto"/>
            <w:left w:val="none" w:sz="0" w:space="0" w:color="auto"/>
            <w:bottom w:val="none" w:sz="0" w:space="0" w:color="auto"/>
            <w:right w:val="none" w:sz="0" w:space="0" w:color="auto"/>
          </w:divBdr>
        </w:div>
        <w:div w:id="49815923">
          <w:marLeft w:val="0"/>
          <w:marRight w:val="0"/>
          <w:marTop w:val="0"/>
          <w:marBottom w:val="0"/>
          <w:divBdr>
            <w:top w:val="none" w:sz="0" w:space="0" w:color="auto"/>
            <w:left w:val="none" w:sz="0" w:space="0" w:color="auto"/>
            <w:bottom w:val="none" w:sz="0" w:space="0" w:color="auto"/>
            <w:right w:val="none" w:sz="0" w:space="0" w:color="auto"/>
          </w:divBdr>
        </w:div>
        <w:div w:id="1495144339">
          <w:marLeft w:val="0"/>
          <w:marRight w:val="0"/>
          <w:marTop w:val="0"/>
          <w:marBottom w:val="0"/>
          <w:divBdr>
            <w:top w:val="none" w:sz="0" w:space="0" w:color="auto"/>
            <w:left w:val="none" w:sz="0" w:space="0" w:color="auto"/>
            <w:bottom w:val="none" w:sz="0" w:space="0" w:color="auto"/>
            <w:right w:val="none" w:sz="0" w:space="0" w:color="auto"/>
          </w:divBdr>
        </w:div>
        <w:div w:id="1704013925">
          <w:marLeft w:val="0"/>
          <w:marRight w:val="0"/>
          <w:marTop w:val="0"/>
          <w:marBottom w:val="0"/>
          <w:divBdr>
            <w:top w:val="none" w:sz="0" w:space="0" w:color="auto"/>
            <w:left w:val="none" w:sz="0" w:space="0" w:color="auto"/>
            <w:bottom w:val="none" w:sz="0" w:space="0" w:color="auto"/>
            <w:right w:val="none" w:sz="0" w:space="0" w:color="auto"/>
          </w:divBdr>
        </w:div>
        <w:div w:id="493644905">
          <w:marLeft w:val="0"/>
          <w:marRight w:val="0"/>
          <w:marTop w:val="0"/>
          <w:marBottom w:val="0"/>
          <w:divBdr>
            <w:top w:val="none" w:sz="0" w:space="0" w:color="auto"/>
            <w:left w:val="none" w:sz="0" w:space="0" w:color="auto"/>
            <w:bottom w:val="none" w:sz="0" w:space="0" w:color="auto"/>
            <w:right w:val="none" w:sz="0" w:space="0" w:color="auto"/>
          </w:divBdr>
        </w:div>
        <w:div w:id="847061295">
          <w:marLeft w:val="0"/>
          <w:marRight w:val="0"/>
          <w:marTop w:val="0"/>
          <w:marBottom w:val="0"/>
          <w:divBdr>
            <w:top w:val="none" w:sz="0" w:space="0" w:color="auto"/>
            <w:left w:val="none" w:sz="0" w:space="0" w:color="auto"/>
            <w:bottom w:val="none" w:sz="0" w:space="0" w:color="auto"/>
            <w:right w:val="none" w:sz="0" w:space="0" w:color="auto"/>
          </w:divBdr>
        </w:div>
        <w:div w:id="632520468">
          <w:marLeft w:val="0"/>
          <w:marRight w:val="0"/>
          <w:marTop w:val="0"/>
          <w:marBottom w:val="0"/>
          <w:divBdr>
            <w:top w:val="none" w:sz="0" w:space="0" w:color="auto"/>
            <w:left w:val="none" w:sz="0" w:space="0" w:color="auto"/>
            <w:bottom w:val="none" w:sz="0" w:space="0" w:color="auto"/>
            <w:right w:val="none" w:sz="0" w:space="0" w:color="auto"/>
          </w:divBdr>
        </w:div>
        <w:div w:id="126499836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2365</Words>
  <Characters>14906</Characters>
  <Application>Microsoft Office Word</Application>
  <DocSecurity>0</DocSecurity>
  <Lines>124</Lines>
  <Paragraphs>34</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
      <vt:lpstr>Johannes Tauler - Lieder</vt:lpstr>
      <vt:lpstr>Vorwort</vt:lpstr>
      <vt:lpstr>Ach Ewigs Wort </vt:lpstr>
      <vt:lpstr>Es kommt ein Schiff geladen </vt:lpstr>
      <vt:lpstr>GOt der ist so wunnigklich,</vt:lpstr>
      <vt:lpstr>GOtheit, du bist eyn tieff abgrunt</vt:lpstr>
      <vt:lpstr>Hört, Gott liebt mich mit liebe rein</vt:lpstr>
      <vt:lpstr>ICh müß die creaturen fliehen</vt:lpstr>
      <vt:lpstr>ICh wil von bloßheit singen neuwen sanck</vt:lpstr>
      <vt:lpstr>Mein eigen lohn und alles gut</vt:lpstr>
      <vt:lpstr>MEin got hat mich getrostet wol, </vt:lpstr>
      <vt:lpstr>MEin geist hat sich ergangen </vt:lpstr>
      <vt:lpstr>Mensch, laß dein eigenwilligkeit</vt:lpstr>
      <vt:lpstr>O Jesu Christ, du lieblichs guet,</vt:lpstr>
      <vt:lpstr>Quellen:</vt:lpstr>
      <vt:lpstr>Endnoten</vt:lpstr>
    </vt:vector>
  </TitlesOfParts>
  <LinksUpToDate>false</LinksUpToDate>
  <CharactersWithSpaces>17237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2020-10-25T07:15:00Z</dcterms:created>
  <dcterms:modified xsi:type="dcterms:W3CDTF">2020-11-01T08:04:00Z</dcterms:modified>
  <dc:title>Lieder</dc:title>
  <dc:creator>Tauler, Johannes</dc:creator>
  <cp:keywords>Lieder</cp:keywords>
  <dc:language>de</dc:language>
</cp:coreProperties>
</file>